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D44" w:rsidRPr="004B4D44" w:rsidRDefault="004B4D44" w:rsidP="00CF6A0A">
      <w:pPr>
        <w:ind w:right="1275"/>
        <w:jc w:val="right"/>
        <w:rPr>
          <w:rFonts w:ascii="Tahoma" w:hAnsi="Tahoma" w:cs="Tahoma"/>
          <w:szCs w:val="20"/>
        </w:rPr>
      </w:pPr>
      <w:r w:rsidRPr="004B4D44">
        <w:rPr>
          <w:rFonts w:ascii="Tahoma" w:hAnsi="Tahoma" w:cs="Tahoma"/>
          <w:szCs w:val="20"/>
        </w:rPr>
        <w:t xml:space="preserve">Приложение № </w:t>
      </w:r>
      <w:r>
        <w:rPr>
          <w:rFonts w:ascii="Tahoma" w:hAnsi="Tahoma" w:cs="Tahoma"/>
          <w:szCs w:val="20"/>
        </w:rPr>
        <w:t>3.1</w:t>
      </w:r>
      <w:r w:rsidRPr="004B4D44">
        <w:rPr>
          <w:rFonts w:ascii="Tahoma" w:hAnsi="Tahoma" w:cs="Tahoma"/>
          <w:szCs w:val="20"/>
        </w:rPr>
        <w:t xml:space="preserve"> </w:t>
      </w:r>
    </w:p>
    <w:p w:rsidR="004B4D44" w:rsidRDefault="004B4D44" w:rsidP="00CF6A0A">
      <w:pPr>
        <w:ind w:right="1275"/>
        <w:jc w:val="right"/>
        <w:rPr>
          <w:rFonts w:ascii="Tahoma" w:hAnsi="Tahoma" w:cs="Tahoma"/>
          <w:szCs w:val="20"/>
        </w:rPr>
      </w:pPr>
      <w:r w:rsidRPr="004B4D44">
        <w:rPr>
          <w:rFonts w:ascii="Tahoma" w:hAnsi="Tahoma" w:cs="Tahoma"/>
          <w:szCs w:val="20"/>
        </w:rPr>
        <w:t xml:space="preserve">к Договору № </w:t>
      </w:r>
      <w:r w:rsidR="00B133B4">
        <w:rPr>
          <w:rFonts w:ascii="Tahoma" w:hAnsi="Tahoma" w:cs="Tahoma"/>
          <w:szCs w:val="20"/>
        </w:rPr>
        <w:t>________________ от ______________</w:t>
      </w:r>
    </w:p>
    <w:p w:rsidR="00CF6A0A" w:rsidRPr="00047CB4" w:rsidRDefault="00CF6A0A" w:rsidP="00CF6A0A">
      <w:pPr>
        <w:shd w:val="clear" w:color="auto" w:fill="FFFFFF"/>
        <w:rPr>
          <w:rFonts w:ascii="Tahoma" w:hAnsi="Tahoma" w:cs="Tahoma"/>
          <w:b/>
          <w:bCs/>
          <w:szCs w:val="20"/>
        </w:rPr>
      </w:pPr>
      <w:r w:rsidRPr="00504386">
        <w:rPr>
          <w:rFonts w:ascii="Tahoma" w:hAnsi="Tahoma" w:cs="Tahoma"/>
          <w:b/>
          <w:bCs/>
          <w:szCs w:val="20"/>
        </w:rPr>
        <w:t xml:space="preserve">                       </w:t>
      </w:r>
      <w:r>
        <w:rPr>
          <w:rFonts w:ascii="Tahoma" w:hAnsi="Tahoma" w:cs="Tahoma"/>
          <w:b/>
          <w:bCs/>
          <w:szCs w:val="20"/>
        </w:rPr>
        <w:t xml:space="preserve">                                              </w:t>
      </w:r>
      <w:r w:rsidRPr="00504386">
        <w:rPr>
          <w:rFonts w:ascii="Tahoma" w:hAnsi="Tahoma" w:cs="Tahoma"/>
          <w:b/>
          <w:bCs/>
          <w:szCs w:val="20"/>
        </w:rPr>
        <w:t xml:space="preserve"> </w:t>
      </w:r>
      <w:r>
        <w:rPr>
          <w:rFonts w:ascii="Tahoma" w:hAnsi="Tahoma" w:cs="Tahoma"/>
          <w:b/>
          <w:bCs/>
          <w:szCs w:val="20"/>
        </w:rPr>
        <w:t xml:space="preserve">       </w:t>
      </w:r>
      <w:r w:rsidRPr="00504386">
        <w:rPr>
          <w:rFonts w:ascii="Tahoma" w:hAnsi="Tahoma" w:cs="Tahoma"/>
          <w:b/>
          <w:bCs/>
          <w:szCs w:val="20"/>
        </w:rPr>
        <w:t xml:space="preserve"> </w:t>
      </w:r>
      <w:r w:rsidRPr="00047CB4">
        <w:rPr>
          <w:rFonts w:ascii="Tahoma" w:hAnsi="Tahoma" w:cs="Tahoma"/>
          <w:b/>
          <w:bCs/>
          <w:szCs w:val="20"/>
        </w:rPr>
        <w:t>Расчет стоимости услуг</w:t>
      </w:r>
    </w:p>
    <w:p w:rsidR="00CF6A0A" w:rsidRPr="00CF6A0A" w:rsidRDefault="004841FA" w:rsidP="00CF6A0A">
      <w:pPr>
        <w:autoSpaceDE w:val="0"/>
        <w:spacing w:after="0" w:line="240" w:lineRule="auto"/>
        <w:ind w:left="-142" w:right="1275" w:firstLine="709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За период времени с 01.01.</w:t>
      </w:r>
      <w:r w:rsidR="00CF6A0A" w:rsidRPr="00CF6A0A">
        <w:rPr>
          <w:rFonts w:ascii="Tahoma" w:hAnsi="Tahoma" w:cs="Tahoma"/>
          <w:b/>
          <w:szCs w:val="20"/>
        </w:rPr>
        <w:t>202</w:t>
      </w:r>
      <w:r w:rsidR="00DD11B2" w:rsidRPr="004841FA">
        <w:rPr>
          <w:rFonts w:ascii="Tahoma" w:hAnsi="Tahoma" w:cs="Tahoma"/>
          <w:b/>
          <w:szCs w:val="20"/>
        </w:rPr>
        <w:t>6</w:t>
      </w:r>
      <w:r>
        <w:rPr>
          <w:rFonts w:ascii="Tahoma" w:hAnsi="Tahoma" w:cs="Tahoma"/>
          <w:b/>
          <w:szCs w:val="20"/>
        </w:rPr>
        <w:t xml:space="preserve"> по 31.12.2026</w:t>
      </w:r>
    </w:p>
    <w:tbl>
      <w:tblPr>
        <w:tblW w:w="13892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2835"/>
        <w:gridCol w:w="993"/>
        <w:gridCol w:w="1701"/>
        <w:gridCol w:w="1134"/>
        <w:gridCol w:w="1275"/>
        <w:gridCol w:w="2127"/>
        <w:gridCol w:w="1842"/>
        <w:gridCol w:w="1985"/>
      </w:tblGrid>
      <w:tr w:rsidR="00CF6A0A" w:rsidRPr="00021042" w:rsidTr="00CF6A0A">
        <w:trPr>
          <w:trHeight w:val="355"/>
          <w:tblHeader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0A" w:rsidRPr="00502B10" w:rsidRDefault="00CF6A0A" w:rsidP="00CF6A0A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0A" w:rsidRPr="00502B10" w:rsidRDefault="00CF6A0A" w:rsidP="00CF6A0A">
            <w:pPr>
              <w:snapToGrid w:val="0"/>
              <w:spacing w:after="0" w:line="240" w:lineRule="auto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6A0A" w:rsidRPr="00502B10" w:rsidRDefault="00CF6A0A" w:rsidP="00CF6A0A">
            <w:pPr>
              <w:snapToGrid w:val="0"/>
              <w:spacing w:after="0" w:line="240" w:lineRule="auto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График работы охраны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F6A0A" w:rsidRPr="00502B10" w:rsidRDefault="00CF6A0A" w:rsidP="00CF6A0A">
            <w:pPr>
              <w:snapToGrid w:val="0"/>
              <w:spacing w:after="0" w:line="240" w:lineRule="auto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 xml:space="preserve">Количество рабочих дней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A0A" w:rsidRPr="00502B10" w:rsidRDefault="00CF6A0A" w:rsidP="00CF6A0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</w:t>
            </w:r>
          </w:p>
          <w:p w:rsidR="00CF6A0A" w:rsidRPr="00502B10" w:rsidRDefault="00CF6A0A" w:rsidP="00CF6A0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в сутки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6A0A" w:rsidRPr="00502B10" w:rsidRDefault="00CF6A0A" w:rsidP="00CF6A0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 xml:space="preserve">Количество часов охраны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A0A" w:rsidRPr="00C96896" w:rsidRDefault="00CF6A0A" w:rsidP="00CF6A0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>Цена за</w:t>
            </w:r>
          </w:p>
          <w:p w:rsidR="00CF6A0A" w:rsidRPr="00C96896" w:rsidRDefault="00CF6A0A" w:rsidP="00CF6A0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>1 час,</w:t>
            </w:r>
          </w:p>
          <w:p w:rsidR="00CF6A0A" w:rsidRPr="00502B10" w:rsidRDefault="004841FA" w:rsidP="00CF6A0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руб. </w:t>
            </w:r>
            <w:r w:rsidR="00CF6A0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с</w:t>
            </w:r>
            <w:r w:rsidR="00CF6A0A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="00CF6A0A" w:rsidRPr="00C96896">
              <w:rPr>
                <w:rFonts w:ascii="Tahoma" w:hAnsi="Tahoma" w:cs="Tahoma"/>
                <w:sz w:val="18"/>
                <w:szCs w:val="18"/>
              </w:rPr>
              <w:t>НДС</w:t>
            </w:r>
            <w:r w:rsidR="00CF6A0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A0A" w:rsidRPr="00C96896" w:rsidRDefault="00CF6A0A" w:rsidP="00CF6A0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6896">
              <w:rPr>
                <w:rFonts w:ascii="Tahoma" w:hAnsi="Tahoma" w:cs="Tahoma"/>
                <w:sz w:val="18"/>
                <w:szCs w:val="18"/>
              </w:rPr>
              <w:t>Общая стоимость,</w:t>
            </w:r>
          </w:p>
          <w:p w:rsidR="00CF6A0A" w:rsidRPr="00502B10" w:rsidRDefault="004841FA" w:rsidP="00CF6A0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руб. с</w:t>
            </w:r>
            <w:r w:rsidR="00CF6A0A" w:rsidRPr="00C96896">
              <w:rPr>
                <w:rFonts w:ascii="Tahoma" w:hAnsi="Tahoma" w:cs="Tahoma"/>
                <w:sz w:val="18"/>
                <w:szCs w:val="18"/>
              </w:rPr>
              <w:t xml:space="preserve"> НДС</w:t>
            </w:r>
            <w:r w:rsidR="00CF6A0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CF6A0A" w:rsidRPr="00021042" w:rsidTr="00CF6A0A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0A" w:rsidRPr="00E36B6F" w:rsidRDefault="00CF6A0A" w:rsidP="00CF6A0A">
            <w:pPr>
              <w:snapToGrid w:val="0"/>
              <w:spacing w:after="0" w:line="240" w:lineRule="auto"/>
              <w:ind w:left="567" w:hanging="567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г. Саратов</w:t>
            </w:r>
            <w:r w:rsidRPr="00E36B6F">
              <w:rPr>
                <w:rFonts w:ascii="Tahoma" w:hAnsi="Tahoma" w:cs="Tahoma"/>
                <w:szCs w:val="20"/>
              </w:rPr>
              <w:t xml:space="preserve">, </w:t>
            </w:r>
          </w:p>
          <w:p w:rsidR="00CF6A0A" w:rsidRPr="00E36B6F" w:rsidRDefault="00CF6A0A" w:rsidP="00CF6A0A">
            <w:pPr>
              <w:snapToGrid w:val="0"/>
              <w:spacing w:after="0" w:line="240" w:lineRule="auto"/>
              <w:ind w:left="567" w:hanging="567"/>
              <w:rPr>
                <w:rFonts w:ascii="Tahoma" w:hAnsi="Tahoma" w:cs="Tahoma"/>
                <w:szCs w:val="20"/>
              </w:rPr>
            </w:pPr>
            <w:r w:rsidRPr="00E36B6F">
              <w:rPr>
                <w:rFonts w:ascii="Tahoma" w:hAnsi="Tahoma" w:cs="Tahoma"/>
                <w:szCs w:val="20"/>
              </w:rPr>
              <w:t xml:space="preserve">ул. </w:t>
            </w:r>
            <w:r>
              <w:rPr>
                <w:rFonts w:ascii="Tahoma" w:hAnsi="Tahoma" w:cs="Tahoma"/>
                <w:szCs w:val="20"/>
              </w:rPr>
              <w:t>Чернышевского, д. 52А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0A" w:rsidRPr="00E36B6F" w:rsidRDefault="00CF6A0A" w:rsidP="00EE4A1C">
            <w:pPr>
              <w:snapToGrid w:val="0"/>
              <w:ind w:left="567" w:hanging="567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6A0A" w:rsidRPr="00020D32" w:rsidRDefault="00CF6A0A" w:rsidP="00EE4A1C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D32">
              <w:rPr>
                <w:rFonts w:ascii="Tahoma" w:hAnsi="Tahoma" w:cs="Tahoma"/>
                <w:sz w:val="18"/>
                <w:szCs w:val="18"/>
              </w:rPr>
              <w:t>Круглосуточный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F6A0A" w:rsidRPr="0035698A" w:rsidRDefault="00DD11B2" w:rsidP="00EE4A1C">
            <w:pPr>
              <w:snapToGrid w:val="0"/>
              <w:ind w:left="567" w:hanging="567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365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A0A" w:rsidRPr="0035698A" w:rsidRDefault="00CF6A0A" w:rsidP="00EE4A1C">
            <w:pPr>
              <w:snapToGrid w:val="0"/>
              <w:ind w:left="567" w:hanging="567"/>
              <w:jc w:val="center"/>
              <w:rPr>
                <w:rFonts w:ascii="Tahoma" w:hAnsi="Tahoma" w:cs="Tahoma"/>
                <w:szCs w:val="20"/>
              </w:rPr>
            </w:pPr>
            <w:r w:rsidRPr="0035698A">
              <w:rPr>
                <w:rFonts w:ascii="Tahoma" w:hAnsi="Tahoma" w:cs="Tahoma"/>
                <w:szCs w:val="20"/>
              </w:rPr>
              <w:t>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F6A0A" w:rsidRPr="0035698A" w:rsidRDefault="00DD11B2" w:rsidP="00EE4A1C">
            <w:pPr>
              <w:snapToGrid w:val="0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8760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6A0A" w:rsidRPr="00081FA2" w:rsidRDefault="00CF6A0A" w:rsidP="00EE4A1C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A0A" w:rsidRPr="00E804EB" w:rsidRDefault="00CF6A0A" w:rsidP="00EE4A1C">
            <w:pPr>
              <w:snapToGrid w:val="0"/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CF6A0A" w:rsidRPr="00F604D4" w:rsidTr="00CF6A0A">
        <w:trPr>
          <w:trHeight w:val="153"/>
        </w:trPr>
        <w:tc>
          <w:tcPr>
            <w:tcW w:w="1190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A0A" w:rsidRPr="00F604D4" w:rsidRDefault="00CF6A0A" w:rsidP="00EE4A1C">
            <w:pPr>
              <w:snapToGrid w:val="0"/>
              <w:rPr>
                <w:rFonts w:ascii="Tahoma" w:hAnsi="Tahoma" w:cs="Tahoma"/>
                <w:b/>
                <w:szCs w:val="20"/>
              </w:rPr>
            </w:pPr>
            <w:r w:rsidRPr="00F604D4">
              <w:rPr>
                <w:rFonts w:ascii="Tahoma" w:hAnsi="Tahoma" w:cs="Tahoma"/>
                <w:b/>
                <w:szCs w:val="20"/>
              </w:rPr>
              <w:t>ИТОГО:</w:t>
            </w:r>
            <w:r>
              <w:rPr>
                <w:rFonts w:ascii="Tahoma" w:hAnsi="Tahoma" w:cs="Tahoma"/>
                <w:b/>
                <w:szCs w:val="20"/>
              </w:rPr>
              <w:t xml:space="preserve">                                                                                                       </w:t>
            </w:r>
            <w:r w:rsidR="00DD11B2">
              <w:rPr>
                <w:rFonts w:ascii="Tahoma" w:hAnsi="Tahoma" w:cs="Tahoma"/>
                <w:b/>
                <w:szCs w:val="20"/>
              </w:rPr>
              <w:t xml:space="preserve">                           8760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0A" w:rsidRPr="00F604D4" w:rsidRDefault="00CF6A0A" w:rsidP="00EE4A1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F6A0A" w:rsidRPr="00F604D4" w:rsidTr="00CF6A0A">
        <w:trPr>
          <w:trHeight w:val="153"/>
        </w:trPr>
        <w:tc>
          <w:tcPr>
            <w:tcW w:w="1190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A0A" w:rsidRPr="00F604D4" w:rsidRDefault="004841FA" w:rsidP="00EE4A1C">
            <w:pPr>
              <w:snapToGrid w:val="0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Итого: НДС  ____</w:t>
            </w:r>
            <w:r w:rsidR="00CF6A0A">
              <w:rPr>
                <w:rFonts w:ascii="Tahoma" w:hAnsi="Tahoma" w:cs="Tahoma"/>
                <w:b/>
                <w:szCs w:val="20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0A" w:rsidRPr="00F604D4" w:rsidRDefault="00CF6A0A" w:rsidP="00EE4A1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F6A0A" w:rsidRPr="00F604D4" w:rsidTr="00CF6A0A">
        <w:trPr>
          <w:trHeight w:val="153"/>
        </w:trPr>
        <w:tc>
          <w:tcPr>
            <w:tcW w:w="1190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A0A" w:rsidRDefault="004841FA" w:rsidP="00EE4A1C">
            <w:pPr>
              <w:snapToGrid w:val="0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Итого с НДС ____</w:t>
            </w:r>
            <w:bookmarkStart w:id="0" w:name="_GoBack"/>
            <w:bookmarkEnd w:id="0"/>
            <w:r w:rsidR="00CF6A0A">
              <w:rPr>
                <w:rFonts w:ascii="Tahoma" w:hAnsi="Tahoma" w:cs="Tahoma"/>
                <w:b/>
                <w:szCs w:val="20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6A0A" w:rsidRPr="00F604D4" w:rsidRDefault="00CF6A0A" w:rsidP="00EE4A1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CF6A0A" w:rsidRDefault="00CF6A0A" w:rsidP="00CF6A0A">
      <w:pPr>
        <w:pStyle w:val="affff1"/>
        <w:spacing w:after="0" w:line="240" w:lineRule="auto"/>
        <w:ind w:left="0" w:right="425"/>
        <w:rPr>
          <w:rFonts w:ascii="Tahoma" w:hAnsi="Tahoma" w:cs="Tahoma"/>
          <w:szCs w:val="20"/>
        </w:rPr>
      </w:pPr>
    </w:p>
    <w:p w:rsidR="00130BCF" w:rsidRDefault="00130BCF" w:rsidP="005D2658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5400"/>
        <w:gridCol w:w="4860"/>
      </w:tblGrid>
      <w:tr w:rsidR="00130BCF" w:rsidRPr="00130BCF" w:rsidTr="004B3D08">
        <w:tc>
          <w:tcPr>
            <w:tcW w:w="5400" w:type="dxa"/>
          </w:tcPr>
          <w:p w:rsidR="00130BCF" w:rsidRPr="00130BCF" w:rsidRDefault="00130BCF" w:rsidP="00CF6A0A">
            <w:pPr>
              <w:spacing w:after="0" w:line="240" w:lineRule="auto"/>
              <w:ind w:left="567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От Исполнителя:</w:t>
            </w:r>
          </w:p>
        </w:tc>
        <w:tc>
          <w:tcPr>
            <w:tcW w:w="4860" w:type="dxa"/>
          </w:tcPr>
          <w:p w:rsidR="00130BCF" w:rsidRPr="00130BCF" w:rsidRDefault="00130BCF" w:rsidP="00CF6A0A">
            <w:pPr>
              <w:spacing w:after="0" w:line="240" w:lineRule="auto"/>
              <w:ind w:left="567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От Заказчика:</w:t>
            </w:r>
          </w:p>
        </w:tc>
      </w:tr>
      <w:tr w:rsidR="00130BCF" w:rsidRPr="00130BCF" w:rsidTr="004B3D08">
        <w:tc>
          <w:tcPr>
            <w:tcW w:w="5400" w:type="dxa"/>
          </w:tcPr>
          <w:p w:rsidR="00130BCF" w:rsidRPr="00130BCF" w:rsidRDefault="00130BCF" w:rsidP="00CF6A0A">
            <w:pPr>
              <w:spacing w:after="0" w:line="240" w:lineRule="auto"/>
              <w:ind w:left="567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4860" w:type="dxa"/>
          </w:tcPr>
          <w:p w:rsidR="00130BCF" w:rsidRPr="00130BCF" w:rsidRDefault="00130BCF" w:rsidP="00CF6A0A">
            <w:pPr>
              <w:spacing w:after="0" w:line="240" w:lineRule="auto"/>
              <w:ind w:left="567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Директор С</w:t>
            </w:r>
            <w:r w:rsidR="00343DE2">
              <w:rPr>
                <w:rFonts w:ascii="Tahoma" w:hAnsi="Tahoma" w:cs="Tahoma"/>
                <w:b/>
                <w:szCs w:val="20"/>
              </w:rPr>
              <w:t>аратовского</w:t>
            </w:r>
            <w:r w:rsidRPr="00130BCF">
              <w:rPr>
                <w:rFonts w:ascii="Tahoma" w:hAnsi="Tahoma" w:cs="Tahoma"/>
                <w:b/>
                <w:szCs w:val="20"/>
              </w:rPr>
              <w:t xml:space="preserve"> филиала</w:t>
            </w:r>
          </w:p>
          <w:p w:rsidR="00130BCF" w:rsidRPr="00130BCF" w:rsidRDefault="00130BCF" w:rsidP="00CF6A0A">
            <w:pPr>
              <w:spacing w:after="0" w:line="240" w:lineRule="auto"/>
              <w:ind w:left="567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АО «ЭнергосбыТ Плюс»</w:t>
            </w:r>
          </w:p>
        </w:tc>
      </w:tr>
      <w:tr w:rsidR="00130BCF" w:rsidRPr="00130BCF" w:rsidTr="004B3D08">
        <w:tc>
          <w:tcPr>
            <w:tcW w:w="5400" w:type="dxa"/>
          </w:tcPr>
          <w:p w:rsidR="00130BCF" w:rsidRPr="00130BCF" w:rsidRDefault="00130BCF" w:rsidP="00CF6A0A">
            <w:pPr>
              <w:ind w:left="567"/>
              <w:rPr>
                <w:rFonts w:ascii="Tahoma" w:hAnsi="Tahoma" w:cs="Tahoma"/>
                <w:b/>
                <w:szCs w:val="20"/>
              </w:rPr>
            </w:pPr>
          </w:p>
          <w:p w:rsidR="00130BCF" w:rsidRPr="00130BCF" w:rsidRDefault="00130BCF" w:rsidP="00CF6A0A">
            <w:pPr>
              <w:ind w:left="567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 xml:space="preserve">_____________________ </w:t>
            </w:r>
            <w:r w:rsidR="00B133B4">
              <w:rPr>
                <w:rFonts w:ascii="Tahoma" w:hAnsi="Tahoma" w:cs="Tahoma"/>
                <w:b/>
                <w:szCs w:val="20"/>
              </w:rPr>
              <w:t>_______________</w:t>
            </w:r>
            <w:r w:rsidRPr="00130BCF">
              <w:rPr>
                <w:rFonts w:ascii="Tahoma" w:hAnsi="Tahoma" w:cs="Tahoma"/>
                <w:b/>
                <w:szCs w:val="20"/>
              </w:rPr>
              <w:t xml:space="preserve"> </w:t>
            </w:r>
          </w:p>
        </w:tc>
        <w:tc>
          <w:tcPr>
            <w:tcW w:w="4860" w:type="dxa"/>
          </w:tcPr>
          <w:p w:rsidR="00130BCF" w:rsidRPr="00130BCF" w:rsidRDefault="00130BCF" w:rsidP="00CF6A0A">
            <w:pPr>
              <w:ind w:left="567"/>
              <w:rPr>
                <w:rFonts w:ascii="Tahoma" w:hAnsi="Tahoma" w:cs="Tahoma"/>
                <w:b/>
                <w:szCs w:val="20"/>
              </w:rPr>
            </w:pPr>
          </w:p>
          <w:p w:rsidR="00130BCF" w:rsidRPr="00130BCF" w:rsidRDefault="00343DE2" w:rsidP="00CF6A0A">
            <w:pPr>
              <w:ind w:left="567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 xml:space="preserve">_________________________ </w:t>
            </w:r>
            <w:r w:rsidR="00DE35D0">
              <w:rPr>
                <w:rFonts w:ascii="Tahoma" w:hAnsi="Tahoma" w:cs="Tahoma"/>
                <w:b/>
                <w:szCs w:val="20"/>
              </w:rPr>
              <w:t>И.А. Лодянов</w:t>
            </w:r>
          </w:p>
        </w:tc>
      </w:tr>
    </w:tbl>
    <w:p w:rsidR="00354D37" w:rsidRPr="00130BCF" w:rsidRDefault="00130BCF" w:rsidP="00CF6A0A">
      <w:pPr>
        <w:ind w:left="567"/>
        <w:rPr>
          <w:rFonts w:ascii="Tahoma" w:hAnsi="Tahoma" w:cs="Tahoma"/>
          <w:szCs w:val="20"/>
        </w:rPr>
      </w:pPr>
      <w:r w:rsidRPr="00130BCF">
        <w:rPr>
          <w:rFonts w:ascii="Tahoma" w:hAnsi="Tahoma" w:cs="Tahoma"/>
          <w:b/>
          <w:szCs w:val="20"/>
        </w:rPr>
        <w:t xml:space="preserve">    </w:t>
      </w:r>
      <w:proofErr w:type="spellStart"/>
      <w:r w:rsidRPr="00130BCF">
        <w:rPr>
          <w:rFonts w:ascii="Tahoma" w:hAnsi="Tahoma" w:cs="Tahoma"/>
          <w:b/>
          <w:szCs w:val="20"/>
        </w:rPr>
        <w:t>м.п</w:t>
      </w:r>
      <w:proofErr w:type="spellEnd"/>
      <w:r w:rsidRPr="00130BCF">
        <w:rPr>
          <w:rFonts w:ascii="Tahoma" w:hAnsi="Tahoma" w:cs="Tahoma"/>
          <w:b/>
          <w:szCs w:val="20"/>
        </w:rPr>
        <w:t xml:space="preserve">.                                                                               </w:t>
      </w:r>
      <w:r>
        <w:rPr>
          <w:rFonts w:ascii="Tahoma" w:hAnsi="Tahoma" w:cs="Tahoma"/>
          <w:b/>
          <w:szCs w:val="20"/>
        </w:rPr>
        <w:t xml:space="preserve">     </w:t>
      </w:r>
      <w:proofErr w:type="spellStart"/>
      <w:r w:rsidRPr="00130BCF">
        <w:rPr>
          <w:rFonts w:ascii="Tahoma" w:hAnsi="Tahoma" w:cs="Tahoma"/>
          <w:b/>
          <w:szCs w:val="20"/>
        </w:rPr>
        <w:t>м.п</w:t>
      </w:r>
      <w:proofErr w:type="spellEnd"/>
      <w:r w:rsidRPr="00130BCF">
        <w:rPr>
          <w:rFonts w:ascii="Tahoma" w:hAnsi="Tahoma" w:cs="Tahoma"/>
          <w:b/>
          <w:szCs w:val="20"/>
        </w:rPr>
        <w:t>.</w:t>
      </w:r>
    </w:p>
    <w:sectPr w:rsidR="00354D37" w:rsidRPr="00130BCF" w:rsidSect="004B4D44">
      <w:headerReference w:type="even" r:id="rId7"/>
      <w:footerReference w:type="even" r:id="rId8"/>
      <w:footerReference w:type="default" r:id="rId9"/>
      <w:footerReference w:type="first" r:id="rId10"/>
      <w:pgSz w:w="16839" w:h="11907" w:orient="landscape" w:code="1"/>
      <w:pgMar w:top="567" w:right="254" w:bottom="284" w:left="851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E95" w:rsidRDefault="00A95E95" w:rsidP="005D2658">
      <w:pPr>
        <w:spacing w:after="0" w:line="240" w:lineRule="auto"/>
      </w:pPr>
      <w:r>
        <w:separator/>
      </w:r>
    </w:p>
  </w:endnote>
  <w:endnote w:type="continuationSeparator" w:id="0">
    <w:p w:rsidR="00A95E95" w:rsidRDefault="00A95E95" w:rsidP="005D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9DC" w:rsidRDefault="00E419DC">
    <w:pPr>
      <w:pStyle w:val="affd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E419DC" w:rsidRDefault="00E419D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9DC" w:rsidRPr="00A625EE" w:rsidRDefault="00E419DC" w:rsidP="00354D37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9DC" w:rsidRDefault="00E419DC" w:rsidP="00354D37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E95" w:rsidRDefault="00A95E95" w:rsidP="005D2658">
      <w:pPr>
        <w:spacing w:after="0" w:line="240" w:lineRule="auto"/>
      </w:pPr>
      <w:r>
        <w:separator/>
      </w:r>
    </w:p>
  </w:footnote>
  <w:footnote w:type="continuationSeparator" w:id="0">
    <w:p w:rsidR="00A95E95" w:rsidRDefault="00A95E95" w:rsidP="005D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9DC" w:rsidRDefault="00E419DC">
    <w:pPr>
      <w:pStyle w:val="affc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E419DC" w:rsidRDefault="00E419DC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C0504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943634" w:themeColor="accent2" w:themeShade="BF"/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C0504D" w:themeColor="accent2"/>
      </w:rPr>
    </w:lvl>
  </w:abstractNum>
  <w:abstractNum w:abstractNumId="4" w15:restartNumberingAfterBreak="0">
    <w:nsid w:val="03C13CA7"/>
    <w:multiLevelType w:val="hybridMultilevel"/>
    <w:tmpl w:val="459E3734"/>
    <w:lvl w:ilvl="0" w:tplc="D9FE99E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3B00D9"/>
    <w:multiLevelType w:val="hybridMultilevel"/>
    <w:tmpl w:val="8C588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658"/>
    <w:rsid w:val="0000018C"/>
    <w:rsid w:val="00001174"/>
    <w:rsid w:val="0000173F"/>
    <w:rsid w:val="00001A84"/>
    <w:rsid w:val="00001D9D"/>
    <w:rsid w:val="000022EE"/>
    <w:rsid w:val="00002A69"/>
    <w:rsid w:val="000038D9"/>
    <w:rsid w:val="00003BAB"/>
    <w:rsid w:val="00005066"/>
    <w:rsid w:val="00006BB5"/>
    <w:rsid w:val="00006D68"/>
    <w:rsid w:val="00007486"/>
    <w:rsid w:val="00007DFA"/>
    <w:rsid w:val="00007E0A"/>
    <w:rsid w:val="00010D86"/>
    <w:rsid w:val="00011036"/>
    <w:rsid w:val="0001343D"/>
    <w:rsid w:val="000136FE"/>
    <w:rsid w:val="00013FEC"/>
    <w:rsid w:val="00020860"/>
    <w:rsid w:val="0002212E"/>
    <w:rsid w:val="00022196"/>
    <w:rsid w:val="000230B2"/>
    <w:rsid w:val="00023164"/>
    <w:rsid w:val="000247DE"/>
    <w:rsid w:val="00024A63"/>
    <w:rsid w:val="000263FD"/>
    <w:rsid w:val="0003214F"/>
    <w:rsid w:val="00032441"/>
    <w:rsid w:val="000325D9"/>
    <w:rsid w:val="000327B2"/>
    <w:rsid w:val="00033385"/>
    <w:rsid w:val="00034565"/>
    <w:rsid w:val="00034B6D"/>
    <w:rsid w:val="00034E8B"/>
    <w:rsid w:val="00035ACE"/>
    <w:rsid w:val="000361DF"/>
    <w:rsid w:val="000362E8"/>
    <w:rsid w:val="00036E8A"/>
    <w:rsid w:val="000370AB"/>
    <w:rsid w:val="000370F9"/>
    <w:rsid w:val="00037256"/>
    <w:rsid w:val="000379A5"/>
    <w:rsid w:val="00037F94"/>
    <w:rsid w:val="00041212"/>
    <w:rsid w:val="00041B80"/>
    <w:rsid w:val="00042980"/>
    <w:rsid w:val="00042F48"/>
    <w:rsid w:val="0004407C"/>
    <w:rsid w:val="00045869"/>
    <w:rsid w:val="00045C0B"/>
    <w:rsid w:val="00046869"/>
    <w:rsid w:val="00047EB7"/>
    <w:rsid w:val="00047F20"/>
    <w:rsid w:val="00050040"/>
    <w:rsid w:val="00051D32"/>
    <w:rsid w:val="0005242F"/>
    <w:rsid w:val="00053209"/>
    <w:rsid w:val="00053CDD"/>
    <w:rsid w:val="00053E2D"/>
    <w:rsid w:val="000544F8"/>
    <w:rsid w:val="00057192"/>
    <w:rsid w:val="0006079E"/>
    <w:rsid w:val="000612A9"/>
    <w:rsid w:val="00061389"/>
    <w:rsid w:val="00061DBA"/>
    <w:rsid w:val="00061E17"/>
    <w:rsid w:val="00062178"/>
    <w:rsid w:val="0006230B"/>
    <w:rsid w:val="00062838"/>
    <w:rsid w:val="00062C3F"/>
    <w:rsid w:val="00062DE1"/>
    <w:rsid w:val="000631FE"/>
    <w:rsid w:val="00064086"/>
    <w:rsid w:val="00064E55"/>
    <w:rsid w:val="00064E93"/>
    <w:rsid w:val="00065734"/>
    <w:rsid w:val="000662CE"/>
    <w:rsid w:val="00066699"/>
    <w:rsid w:val="00066FE7"/>
    <w:rsid w:val="000673DE"/>
    <w:rsid w:val="000701EE"/>
    <w:rsid w:val="00071841"/>
    <w:rsid w:val="00071AED"/>
    <w:rsid w:val="00071F28"/>
    <w:rsid w:val="000728D1"/>
    <w:rsid w:val="00072EB5"/>
    <w:rsid w:val="000730F8"/>
    <w:rsid w:val="0007420F"/>
    <w:rsid w:val="0007475C"/>
    <w:rsid w:val="0007522E"/>
    <w:rsid w:val="000757CB"/>
    <w:rsid w:val="00076100"/>
    <w:rsid w:val="0007746F"/>
    <w:rsid w:val="000776E0"/>
    <w:rsid w:val="0008025F"/>
    <w:rsid w:val="00080947"/>
    <w:rsid w:val="000813B2"/>
    <w:rsid w:val="00081692"/>
    <w:rsid w:val="00082688"/>
    <w:rsid w:val="00082ABC"/>
    <w:rsid w:val="00082C7F"/>
    <w:rsid w:val="0008474F"/>
    <w:rsid w:val="00085A2B"/>
    <w:rsid w:val="00085B18"/>
    <w:rsid w:val="00086876"/>
    <w:rsid w:val="00086B3D"/>
    <w:rsid w:val="00086B57"/>
    <w:rsid w:val="00086FD3"/>
    <w:rsid w:val="0008710B"/>
    <w:rsid w:val="000872D6"/>
    <w:rsid w:val="00090F1A"/>
    <w:rsid w:val="00091FC2"/>
    <w:rsid w:val="000938B9"/>
    <w:rsid w:val="00093A8C"/>
    <w:rsid w:val="00095C58"/>
    <w:rsid w:val="00095F2D"/>
    <w:rsid w:val="000960BE"/>
    <w:rsid w:val="0009709F"/>
    <w:rsid w:val="00097313"/>
    <w:rsid w:val="00097DEE"/>
    <w:rsid w:val="000A08FB"/>
    <w:rsid w:val="000A0B09"/>
    <w:rsid w:val="000A1DCF"/>
    <w:rsid w:val="000A23B4"/>
    <w:rsid w:val="000A4072"/>
    <w:rsid w:val="000A6342"/>
    <w:rsid w:val="000A6411"/>
    <w:rsid w:val="000A6786"/>
    <w:rsid w:val="000A6B72"/>
    <w:rsid w:val="000A6EA7"/>
    <w:rsid w:val="000A75F3"/>
    <w:rsid w:val="000A7D87"/>
    <w:rsid w:val="000A7E58"/>
    <w:rsid w:val="000B2727"/>
    <w:rsid w:val="000B692C"/>
    <w:rsid w:val="000B6D09"/>
    <w:rsid w:val="000B6D66"/>
    <w:rsid w:val="000C0586"/>
    <w:rsid w:val="000C3DAB"/>
    <w:rsid w:val="000C47E8"/>
    <w:rsid w:val="000C536A"/>
    <w:rsid w:val="000C5AA5"/>
    <w:rsid w:val="000C5B29"/>
    <w:rsid w:val="000C6890"/>
    <w:rsid w:val="000C7114"/>
    <w:rsid w:val="000C7157"/>
    <w:rsid w:val="000D055B"/>
    <w:rsid w:val="000D0565"/>
    <w:rsid w:val="000D1AFB"/>
    <w:rsid w:val="000D1E1D"/>
    <w:rsid w:val="000D291C"/>
    <w:rsid w:val="000D2A58"/>
    <w:rsid w:val="000D2C90"/>
    <w:rsid w:val="000D305A"/>
    <w:rsid w:val="000D3D43"/>
    <w:rsid w:val="000D46DD"/>
    <w:rsid w:val="000D574F"/>
    <w:rsid w:val="000D6000"/>
    <w:rsid w:val="000D6349"/>
    <w:rsid w:val="000D63D4"/>
    <w:rsid w:val="000E1F74"/>
    <w:rsid w:val="000E2D00"/>
    <w:rsid w:val="000E3FEC"/>
    <w:rsid w:val="000E40A5"/>
    <w:rsid w:val="000E563E"/>
    <w:rsid w:val="000E56B7"/>
    <w:rsid w:val="000E6362"/>
    <w:rsid w:val="000E6C13"/>
    <w:rsid w:val="000E754B"/>
    <w:rsid w:val="000E756B"/>
    <w:rsid w:val="000F0B3B"/>
    <w:rsid w:val="000F10F6"/>
    <w:rsid w:val="000F1BA3"/>
    <w:rsid w:val="000F25FB"/>
    <w:rsid w:val="000F2A15"/>
    <w:rsid w:val="000F381B"/>
    <w:rsid w:val="000F3828"/>
    <w:rsid w:val="000F3B63"/>
    <w:rsid w:val="000F4292"/>
    <w:rsid w:val="000F4745"/>
    <w:rsid w:val="000F4814"/>
    <w:rsid w:val="000F4D9D"/>
    <w:rsid w:val="000F5B02"/>
    <w:rsid w:val="000F78B6"/>
    <w:rsid w:val="00100600"/>
    <w:rsid w:val="00100C37"/>
    <w:rsid w:val="001024E0"/>
    <w:rsid w:val="0010302B"/>
    <w:rsid w:val="00103587"/>
    <w:rsid w:val="00103A57"/>
    <w:rsid w:val="0010404A"/>
    <w:rsid w:val="00104A9C"/>
    <w:rsid w:val="0010558A"/>
    <w:rsid w:val="00105653"/>
    <w:rsid w:val="00105DA1"/>
    <w:rsid w:val="00106ACC"/>
    <w:rsid w:val="001071A8"/>
    <w:rsid w:val="00107311"/>
    <w:rsid w:val="0011085E"/>
    <w:rsid w:val="00110960"/>
    <w:rsid w:val="00110A01"/>
    <w:rsid w:val="00110C43"/>
    <w:rsid w:val="00111480"/>
    <w:rsid w:val="001116F3"/>
    <w:rsid w:val="00111E30"/>
    <w:rsid w:val="00111E58"/>
    <w:rsid w:val="0011223A"/>
    <w:rsid w:val="00113A0D"/>
    <w:rsid w:val="0011448D"/>
    <w:rsid w:val="001158D6"/>
    <w:rsid w:val="001169EA"/>
    <w:rsid w:val="00120B78"/>
    <w:rsid w:val="00121DA8"/>
    <w:rsid w:val="00122C18"/>
    <w:rsid w:val="00122FAD"/>
    <w:rsid w:val="0012765D"/>
    <w:rsid w:val="00130237"/>
    <w:rsid w:val="0013049F"/>
    <w:rsid w:val="0013085D"/>
    <w:rsid w:val="00130891"/>
    <w:rsid w:val="00130BCF"/>
    <w:rsid w:val="00131661"/>
    <w:rsid w:val="0013173B"/>
    <w:rsid w:val="0013190C"/>
    <w:rsid w:val="001336D0"/>
    <w:rsid w:val="00133F15"/>
    <w:rsid w:val="00134770"/>
    <w:rsid w:val="00134A0F"/>
    <w:rsid w:val="00134CC8"/>
    <w:rsid w:val="00134D03"/>
    <w:rsid w:val="00136E7B"/>
    <w:rsid w:val="001379B5"/>
    <w:rsid w:val="00137D05"/>
    <w:rsid w:val="00140761"/>
    <w:rsid w:val="00140CE0"/>
    <w:rsid w:val="0014176D"/>
    <w:rsid w:val="00141E97"/>
    <w:rsid w:val="00141ED4"/>
    <w:rsid w:val="00142016"/>
    <w:rsid w:val="0014251F"/>
    <w:rsid w:val="0014283B"/>
    <w:rsid w:val="0014516B"/>
    <w:rsid w:val="001456FC"/>
    <w:rsid w:val="0014583E"/>
    <w:rsid w:val="00147A45"/>
    <w:rsid w:val="00151C00"/>
    <w:rsid w:val="00151DC8"/>
    <w:rsid w:val="001539C6"/>
    <w:rsid w:val="00153BAC"/>
    <w:rsid w:val="00153E23"/>
    <w:rsid w:val="001560E0"/>
    <w:rsid w:val="001563D3"/>
    <w:rsid w:val="001565F6"/>
    <w:rsid w:val="0016022E"/>
    <w:rsid w:val="00160715"/>
    <w:rsid w:val="00161F92"/>
    <w:rsid w:val="00163253"/>
    <w:rsid w:val="00163CD9"/>
    <w:rsid w:val="00164D55"/>
    <w:rsid w:val="001655D7"/>
    <w:rsid w:val="00165E81"/>
    <w:rsid w:val="00166278"/>
    <w:rsid w:val="001662D3"/>
    <w:rsid w:val="001668C9"/>
    <w:rsid w:val="00166E13"/>
    <w:rsid w:val="00167A93"/>
    <w:rsid w:val="00167DB9"/>
    <w:rsid w:val="0017058D"/>
    <w:rsid w:val="00171433"/>
    <w:rsid w:val="001715BF"/>
    <w:rsid w:val="001732C5"/>
    <w:rsid w:val="00173D17"/>
    <w:rsid w:val="00173D4B"/>
    <w:rsid w:val="00174554"/>
    <w:rsid w:val="00174641"/>
    <w:rsid w:val="00174977"/>
    <w:rsid w:val="001756C2"/>
    <w:rsid w:val="001762F9"/>
    <w:rsid w:val="001765F0"/>
    <w:rsid w:val="00176FBB"/>
    <w:rsid w:val="0017706F"/>
    <w:rsid w:val="001779F1"/>
    <w:rsid w:val="001803A7"/>
    <w:rsid w:val="00181365"/>
    <w:rsid w:val="00181393"/>
    <w:rsid w:val="001819C9"/>
    <w:rsid w:val="001844CF"/>
    <w:rsid w:val="00184567"/>
    <w:rsid w:val="00184AE5"/>
    <w:rsid w:val="00184D94"/>
    <w:rsid w:val="00185798"/>
    <w:rsid w:val="0018617A"/>
    <w:rsid w:val="00187507"/>
    <w:rsid w:val="00190970"/>
    <w:rsid w:val="00192106"/>
    <w:rsid w:val="00192748"/>
    <w:rsid w:val="0019403A"/>
    <w:rsid w:val="0019503D"/>
    <w:rsid w:val="001956E0"/>
    <w:rsid w:val="00195ACB"/>
    <w:rsid w:val="0019658C"/>
    <w:rsid w:val="00196A2C"/>
    <w:rsid w:val="00197045"/>
    <w:rsid w:val="00197271"/>
    <w:rsid w:val="001A0A50"/>
    <w:rsid w:val="001A19A5"/>
    <w:rsid w:val="001A1A72"/>
    <w:rsid w:val="001A2895"/>
    <w:rsid w:val="001A2B23"/>
    <w:rsid w:val="001A2BF4"/>
    <w:rsid w:val="001A2E02"/>
    <w:rsid w:val="001A53A8"/>
    <w:rsid w:val="001A6B47"/>
    <w:rsid w:val="001A796E"/>
    <w:rsid w:val="001A7B5E"/>
    <w:rsid w:val="001A7D6E"/>
    <w:rsid w:val="001B0C29"/>
    <w:rsid w:val="001B0F1B"/>
    <w:rsid w:val="001B1376"/>
    <w:rsid w:val="001B16C9"/>
    <w:rsid w:val="001B1D6D"/>
    <w:rsid w:val="001B1D91"/>
    <w:rsid w:val="001B2336"/>
    <w:rsid w:val="001B262C"/>
    <w:rsid w:val="001B3D59"/>
    <w:rsid w:val="001B4B90"/>
    <w:rsid w:val="001B64F1"/>
    <w:rsid w:val="001B750E"/>
    <w:rsid w:val="001B754C"/>
    <w:rsid w:val="001C0A59"/>
    <w:rsid w:val="001C1A91"/>
    <w:rsid w:val="001C1F95"/>
    <w:rsid w:val="001C208A"/>
    <w:rsid w:val="001C22DC"/>
    <w:rsid w:val="001C2567"/>
    <w:rsid w:val="001C2F17"/>
    <w:rsid w:val="001C30E4"/>
    <w:rsid w:val="001C360D"/>
    <w:rsid w:val="001C36C0"/>
    <w:rsid w:val="001C4117"/>
    <w:rsid w:val="001C61DA"/>
    <w:rsid w:val="001C7FF3"/>
    <w:rsid w:val="001D158E"/>
    <w:rsid w:val="001D16FF"/>
    <w:rsid w:val="001D2461"/>
    <w:rsid w:val="001D2F5C"/>
    <w:rsid w:val="001D414F"/>
    <w:rsid w:val="001D5779"/>
    <w:rsid w:val="001D5D57"/>
    <w:rsid w:val="001D67A2"/>
    <w:rsid w:val="001D6EDB"/>
    <w:rsid w:val="001D7863"/>
    <w:rsid w:val="001E23F3"/>
    <w:rsid w:val="001E2901"/>
    <w:rsid w:val="001E3697"/>
    <w:rsid w:val="001E3724"/>
    <w:rsid w:val="001E387D"/>
    <w:rsid w:val="001E3BFF"/>
    <w:rsid w:val="001E5763"/>
    <w:rsid w:val="001E65BF"/>
    <w:rsid w:val="001E7153"/>
    <w:rsid w:val="001F01B4"/>
    <w:rsid w:val="001F10D8"/>
    <w:rsid w:val="001F16AA"/>
    <w:rsid w:val="001F213C"/>
    <w:rsid w:val="001F2627"/>
    <w:rsid w:val="001F2713"/>
    <w:rsid w:val="001F2A97"/>
    <w:rsid w:val="001F3A8D"/>
    <w:rsid w:val="001F3AEB"/>
    <w:rsid w:val="001F471C"/>
    <w:rsid w:val="001F4FC3"/>
    <w:rsid w:val="002014E9"/>
    <w:rsid w:val="00203762"/>
    <w:rsid w:val="002038DA"/>
    <w:rsid w:val="00205406"/>
    <w:rsid w:val="00205619"/>
    <w:rsid w:val="00205AF5"/>
    <w:rsid w:val="00205BA9"/>
    <w:rsid w:val="00206155"/>
    <w:rsid w:val="00210693"/>
    <w:rsid w:val="00210803"/>
    <w:rsid w:val="00210E7E"/>
    <w:rsid w:val="00211234"/>
    <w:rsid w:val="00211C2C"/>
    <w:rsid w:val="00211E0C"/>
    <w:rsid w:val="00212305"/>
    <w:rsid w:val="0021248A"/>
    <w:rsid w:val="002145F2"/>
    <w:rsid w:val="002151A7"/>
    <w:rsid w:val="00215EFF"/>
    <w:rsid w:val="002164DA"/>
    <w:rsid w:val="00216859"/>
    <w:rsid w:val="0021696C"/>
    <w:rsid w:val="002169C9"/>
    <w:rsid w:val="00220A57"/>
    <w:rsid w:val="00220E65"/>
    <w:rsid w:val="002210DC"/>
    <w:rsid w:val="00221404"/>
    <w:rsid w:val="00222CDA"/>
    <w:rsid w:val="0022302C"/>
    <w:rsid w:val="00223259"/>
    <w:rsid w:val="00224046"/>
    <w:rsid w:val="002248C6"/>
    <w:rsid w:val="002304C1"/>
    <w:rsid w:val="00230919"/>
    <w:rsid w:val="00231E90"/>
    <w:rsid w:val="002332BE"/>
    <w:rsid w:val="002337F9"/>
    <w:rsid w:val="00233BF6"/>
    <w:rsid w:val="00234021"/>
    <w:rsid w:val="002347DD"/>
    <w:rsid w:val="002348F7"/>
    <w:rsid w:val="00235444"/>
    <w:rsid w:val="002357B9"/>
    <w:rsid w:val="00235B31"/>
    <w:rsid w:val="00240225"/>
    <w:rsid w:val="002406B3"/>
    <w:rsid w:val="00240E90"/>
    <w:rsid w:val="00241694"/>
    <w:rsid w:val="0024187A"/>
    <w:rsid w:val="00241959"/>
    <w:rsid w:val="00242A13"/>
    <w:rsid w:val="00244228"/>
    <w:rsid w:val="00245293"/>
    <w:rsid w:val="002455B8"/>
    <w:rsid w:val="00246303"/>
    <w:rsid w:val="00246CFF"/>
    <w:rsid w:val="002475DC"/>
    <w:rsid w:val="00247F9C"/>
    <w:rsid w:val="00250234"/>
    <w:rsid w:val="00250F9B"/>
    <w:rsid w:val="00252346"/>
    <w:rsid w:val="002525AF"/>
    <w:rsid w:val="0025363F"/>
    <w:rsid w:val="002536CC"/>
    <w:rsid w:val="00253891"/>
    <w:rsid w:val="00253E2A"/>
    <w:rsid w:val="002540F9"/>
    <w:rsid w:val="00254F35"/>
    <w:rsid w:val="002557EB"/>
    <w:rsid w:val="00255FF9"/>
    <w:rsid w:val="00256703"/>
    <w:rsid w:val="002573FC"/>
    <w:rsid w:val="00257990"/>
    <w:rsid w:val="00257EC5"/>
    <w:rsid w:val="00260CE8"/>
    <w:rsid w:val="00261607"/>
    <w:rsid w:val="0026186F"/>
    <w:rsid w:val="00261AEB"/>
    <w:rsid w:val="00261B98"/>
    <w:rsid w:val="0026444D"/>
    <w:rsid w:val="0026548C"/>
    <w:rsid w:val="002654F2"/>
    <w:rsid w:val="00266800"/>
    <w:rsid w:val="00267192"/>
    <w:rsid w:val="00267833"/>
    <w:rsid w:val="002716B4"/>
    <w:rsid w:val="00271910"/>
    <w:rsid w:val="00272906"/>
    <w:rsid w:val="00272C05"/>
    <w:rsid w:val="00273B37"/>
    <w:rsid w:val="0027526A"/>
    <w:rsid w:val="00275815"/>
    <w:rsid w:val="0027652C"/>
    <w:rsid w:val="00276EE7"/>
    <w:rsid w:val="002770AC"/>
    <w:rsid w:val="00277708"/>
    <w:rsid w:val="00277E80"/>
    <w:rsid w:val="002801AE"/>
    <w:rsid w:val="0028076F"/>
    <w:rsid w:val="002807D4"/>
    <w:rsid w:val="002808D9"/>
    <w:rsid w:val="0028140B"/>
    <w:rsid w:val="0028192A"/>
    <w:rsid w:val="00281C6D"/>
    <w:rsid w:val="00282E86"/>
    <w:rsid w:val="00284CFC"/>
    <w:rsid w:val="00285945"/>
    <w:rsid w:val="00286263"/>
    <w:rsid w:val="0028700A"/>
    <w:rsid w:val="00287B62"/>
    <w:rsid w:val="00287C11"/>
    <w:rsid w:val="00287FE9"/>
    <w:rsid w:val="00291E7F"/>
    <w:rsid w:val="00292262"/>
    <w:rsid w:val="002928AE"/>
    <w:rsid w:val="00292D3C"/>
    <w:rsid w:val="00294574"/>
    <w:rsid w:val="00294638"/>
    <w:rsid w:val="002A0F23"/>
    <w:rsid w:val="002A22E5"/>
    <w:rsid w:val="002A24E5"/>
    <w:rsid w:val="002A2B63"/>
    <w:rsid w:val="002A369F"/>
    <w:rsid w:val="002A4A6B"/>
    <w:rsid w:val="002A4E41"/>
    <w:rsid w:val="002A4FF9"/>
    <w:rsid w:val="002A5393"/>
    <w:rsid w:val="002A5768"/>
    <w:rsid w:val="002A579B"/>
    <w:rsid w:val="002A5F00"/>
    <w:rsid w:val="002A6354"/>
    <w:rsid w:val="002A6409"/>
    <w:rsid w:val="002A64A9"/>
    <w:rsid w:val="002A6AF8"/>
    <w:rsid w:val="002B119E"/>
    <w:rsid w:val="002B147D"/>
    <w:rsid w:val="002B22C4"/>
    <w:rsid w:val="002B24A9"/>
    <w:rsid w:val="002B2E00"/>
    <w:rsid w:val="002C0BFA"/>
    <w:rsid w:val="002C168A"/>
    <w:rsid w:val="002C1783"/>
    <w:rsid w:val="002C1E46"/>
    <w:rsid w:val="002C2936"/>
    <w:rsid w:val="002C2EB7"/>
    <w:rsid w:val="002C32AA"/>
    <w:rsid w:val="002C3D8A"/>
    <w:rsid w:val="002C44E1"/>
    <w:rsid w:val="002C450A"/>
    <w:rsid w:val="002C51AD"/>
    <w:rsid w:val="002C5524"/>
    <w:rsid w:val="002C55B4"/>
    <w:rsid w:val="002C5A86"/>
    <w:rsid w:val="002C5C6C"/>
    <w:rsid w:val="002C6B4F"/>
    <w:rsid w:val="002C6D40"/>
    <w:rsid w:val="002C772D"/>
    <w:rsid w:val="002C7770"/>
    <w:rsid w:val="002D0837"/>
    <w:rsid w:val="002D184E"/>
    <w:rsid w:val="002D2492"/>
    <w:rsid w:val="002D25FE"/>
    <w:rsid w:val="002D2ACF"/>
    <w:rsid w:val="002D3F40"/>
    <w:rsid w:val="002D40DD"/>
    <w:rsid w:val="002D5AB3"/>
    <w:rsid w:val="002D5EAF"/>
    <w:rsid w:val="002D6253"/>
    <w:rsid w:val="002D6B79"/>
    <w:rsid w:val="002D6D8E"/>
    <w:rsid w:val="002E0424"/>
    <w:rsid w:val="002E0636"/>
    <w:rsid w:val="002E068E"/>
    <w:rsid w:val="002E06AB"/>
    <w:rsid w:val="002E091C"/>
    <w:rsid w:val="002E2DDF"/>
    <w:rsid w:val="002E3E6B"/>
    <w:rsid w:val="002E4680"/>
    <w:rsid w:val="002E4F68"/>
    <w:rsid w:val="002E5482"/>
    <w:rsid w:val="002E5D90"/>
    <w:rsid w:val="002E61B2"/>
    <w:rsid w:val="002F0BFA"/>
    <w:rsid w:val="002F20E2"/>
    <w:rsid w:val="002F2A5B"/>
    <w:rsid w:val="002F2C4F"/>
    <w:rsid w:val="002F413F"/>
    <w:rsid w:val="002F5747"/>
    <w:rsid w:val="002F6922"/>
    <w:rsid w:val="002F697B"/>
    <w:rsid w:val="002F7730"/>
    <w:rsid w:val="00300981"/>
    <w:rsid w:val="00301835"/>
    <w:rsid w:val="003034CD"/>
    <w:rsid w:val="00306333"/>
    <w:rsid w:val="003066A6"/>
    <w:rsid w:val="00306F77"/>
    <w:rsid w:val="00307D11"/>
    <w:rsid w:val="003101E7"/>
    <w:rsid w:val="0031081A"/>
    <w:rsid w:val="00312327"/>
    <w:rsid w:val="003127CB"/>
    <w:rsid w:val="0031332A"/>
    <w:rsid w:val="00313880"/>
    <w:rsid w:val="003142DB"/>
    <w:rsid w:val="003166A0"/>
    <w:rsid w:val="00316A26"/>
    <w:rsid w:val="00316A48"/>
    <w:rsid w:val="00317F9A"/>
    <w:rsid w:val="0032058B"/>
    <w:rsid w:val="00320E19"/>
    <w:rsid w:val="0032107B"/>
    <w:rsid w:val="0032152D"/>
    <w:rsid w:val="00322BEF"/>
    <w:rsid w:val="00322C2F"/>
    <w:rsid w:val="00323CAC"/>
    <w:rsid w:val="00323D87"/>
    <w:rsid w:val="003247C3"/>
    <w:rsid w:val="00325CB7"/>
    <w:rsid w:val="0032695E"/>
    <w:rsid w:val="0032779C"/>
    <w:rsid w:val="003300E4"/>
    <w:rsid w:val="00330E8C"/>
    <w:rsid w:val="00331321"/>
    <w:rsid w:val="00331839"/>
    <w:rsid w:val="0033207E"/>
    <w:rsid w:val="00332534"/>
    <w:rsid w:val="00334995"/>
    <w:rsid w:val="003355F6"/>
    <w:rsid w:val="00335FD6"/>
    <w:rsid w:val="00336153"/>
    <w:rsid w:val="003377F9"/>
    <w:rsid w:val="00337CF4"/>
    <w:rsid w:val="00340AAD"/>
    <w:rsid w:val="0034164C"/>
    <w:rsid w:val="003419AF"/>
    <w:rsid w:val="00341C6F"/>
    <w:rsid w:val="00342F90"/>
    <w:rsid w:val="003430E7"/>
    <w:rsid w:val="003431D0"/>
    <w:rsid w:val="0034344C"/>
    <w:rsid w:val="00343DE2"/>
    <w:rsid w:val="0034454B"/>
    <w:rsid w:val="00345A8A"/>
    <w:rsid w:val="003464E1"/>
    <w:rsid w:val="003469EB"/>
    <w:rsid w:val="00351FD9"/>
    <w:rsid w:val="00352C91"/>
    <w:rsid w:val="00353C30"/>
    <w:rsid w:val="003542DA"/>
    <w:rsid w:val="003546E4"/>
    <w:rsid w:val="00354D37"/>
    <w:rsid w:val="003554B2"/>
    <w:rsid w:val="00355885"/>
    <w:rsid w:val="003567F3"/>
    <w:rsid w:val="00356B2A"/>
    <w:rsid w:val="0035719A"/>
    <w:rsid w:val="00357C5E"/>
    <w:rsid w:val="00360EAA"/>
    <w:rsid w:val="00361617"/>
    <w:rsid w:val="00364206"/>
    <w:rsid w:val="003650D6"/>
    <w:rsid w:val="00365F47"/>
    <w:rsid w:val="00366992"/>
    <w:rsid w:val="003707AF"/>
    <w:rsid w:val="003711F7"/>
    <w:rsid w:val="00371CCA"/>
    <w:rsid w:val="003738F5"/>
    <w:rsid w:val="00373E46"/>
    <w:rsid w:val="00374601"/>
    <w:rsid w:val="00374ECA"/>
    <w:rsid w:val="00375867"/>
    <w:rsid w:val="00375B6D"/>
    <w:rsid w:val="00375CB0"/>
    <w:rsid w:val="00375FF4"/>
    <w:rsid w:val="00376C8D"/>
    <w:rsid w:val="00377EEA"/>
    <w:rsid w:val="003808AB"/>
    <w:rsid w:val="00380AFA"/>
    <w:rsid w:val="00382D8F"/>
    <w:rsid w:val="0038323B"/>
    <w:rsid w:val="00383266"/>
    <w:rsid w:val="0038462C"/>
    <w:rsid w:val="00384727"/>
    <w:rsid w:val="00384B5B"/>
    <w:rsid w:val="00386147"/>
    <w:rsid w:val="00386BB7"/>
    <w:rsid w:val="003877F5"/>
    <w:rsid w:val="00391350"/>
    <w:rsid w:val="00391A5D"/>
    <w:rsid w:val="003921FF"/>
    <w:rsid w:val="0039243B"/>
    <w:rsid w:val="003929CF"/>
    <w:rsid w:val="0039427C"/>
    <w:rsid w:val="003949E1"/>
    <w:rsid w:val="00396345"/>
    <w:rsid w:val="00396AAE"/>
    <w:rsid w:val="00397147"/>
    <w:rsid w:val="003A1475"/>
    <w:rsid w:val="003A15B2"/>
    <w:rsid w:val="003A1C83"/>
    <w:rsid w:val="003A21B0"/>
    <w:rsid w:val="003A27B7"/>
    <w:rsid w:val="003A4117"/>
    <w:rsid w:val="003A509C"/>
    <w:rsid w:val="003A5E2B"/>
    <w:rsid w:val="003A63DA"/>
    <w:rsid w:val="003A65EB"/>
    <w:rsid w:val="003A66C8"/>
    <w:rsid w:val="003B03AB"/>
    <w:rsid w:val="003B085A"/>
    <w:rsid w:val="003B1167"/>
    <w:rsid w:val="003B15CB"/>
    <w:rsid w:val="003B1917"/>
    <w:rsid w:val="003B3073"/>
    <w:rsid w:val="003B3C64"/>
    <w:rsid w:val="003B3FD8"/>
    <w:rsid w:val="003B5067"/>
    <w:rsid w:val="003B5341"/>
    <w:rsid w:val="003B6A6E"/>
    <w:rsid w:val="003B7FF8"/>
    <w:rsid w:val="003C0F84"/>
    <w:rsid w:val="003C1096"/>
    <w:rsid w:val="003C209E"/>
    <w:rsid w:val="003C3072"/>
    <w:rsid w:val="003C453D"/>
    <w:rsid w:val="003C5277"/>
    <w:rsid w:val="003C58D8"/>
    <w:rsid w:val="003C60AC"/>
    <w:rsid w:val="003C6FB5"/>
    <w:rsid w:val="003C70EE"/>
    <w:rsid w:val="003D0C55"/>
    <w:rsid w:val="003D220B"/>
    <w:rsid w:val="003D276D"/>
    <w:rsid w:val="003D456B"/>
    <w:rsid w:val="003D4872"/>
    <w:rsid w:val="003D4AF5"/>
    <w:rsid w:val="003D4F68"/>
    <w:rsid w:val="003D50DE"/>
    <w:rsid w:val="003D53BE"/>
    <w:rsid w:val="003D5AF4"/>
    <w:rsid w:val="003D627E"/>
    <w:rsid w:val="003D6394"/>
    <w:rsid w:val="003D6CA2"/>
    <w:rsid w:val="003E0F77"/>
    <w:rsid w:val="003E1E91"/>
    <w:rsid w:val="003E2216"/>
    <w:rsid w:val="003E285E"/>
    <w:rsid w:val="003E28CA"/>
    <w:rsid w:val="003E3C82"/>
    <w:rsid w:val="003E3EB3"/>
    <w:rsid w:val="003E50D6"/>
    <w:rsid w:val="003E5330"/>
    <w:rsid w:val="003E5714"/>
    <w:rsid w:val="003E5826"/>
    <w:rsid w:val="003E5A79"/>
    <w:rsid w:val="003E5CF8"/>
    <w:rsid w:val="003F04BA"/>
    <w:rsid w:val="003F0940"/>
    <w:rsid w:val="003F2C5B"/>
    <w:rsid w:val="003F44BC"/>
    <w:rsid w:val="003F4C48"/>
    <w:rsid w:val="003F5C3A"/>
    <w:rsid w:val="003F796A"/>
    <w:rsid w:val="00401204"/>
    <w:rsid w:val="00401423"/>
    <w:rsid w:val="0040289D"/>
    <w:rsid w:val="00403488"/>
    <w:rsid w:val="004042EC"/>
    <w:rsid w:val="00404BD6"/>
    <w:rsid w:val="0040538E"/>
    <w:rsid w:val="00405BFC"/>
    <w:rsid w:val="00405E6D"/>
    <w:rsid w:val="0040772D"/>
    <w:rsid w:val="00410FFA"/>
    <w:rsid w:val="00412A5C"/>
    <w:rsid w:val="0041393F"/>
    <w:rsid w:val="00413A54"/>
    <w:rsid w:val="004161C5"/>
    <w:rsid w:val="0041635D"/>
    <w:rsid w:val="00416AB8"/>
    <w:rsid w:val="0041765F"/>
    <w:rsid w:val="00417DE8"/>
    <w:rsid w:val="0042120B"/>
    <w:rsid w:val="00421D94"/>
    <w:rsid w:val="00421FFA"/>
    <w:rsid w:val="004243C3"/>
    <w:rsid w:val="00424478"/>
    <w:rsid w:val="00424F57"/>
    <w:rsid w:val="0042571E"/>
    <w:rsid w:val="00425D28"/>
    <w:rsid w:val="0042741B"/>
    <w:rsid w:val="00430BBF"/>
    <w:rsid w:val="00431996"/>
    <w:rsid w:val="00432437"/>
    <w:rsid w:val="004339FE"/>
    <w:rsid w:val="00433D74"/>
    <w:rsid w:val="00434521"/>
    <w:rsid w:val="00434992"/>
    <w:rsid w:val="0043550A"/>
    <w:rsid w:val="00436864"/>
    <w:rsid w:val="00437A42"/>
    <w:rsid w:val="004409DD"/>
    <w:rsid w:val="004410BE"/>
    <w:rsid w:val="004419AD"/>
    <w:rsid w:val="00442E00"/>
    <w:rsid w:val="00443AC4"/>
    <w:rsid w:val="00443DB1"/>
    <w:rsid w:val="004452FF"/>
    <w:rsid w:val="00446D30"/>
    <w:rsid w:val="00447153"/>
    <w:rsid w:val="0044764E"/>
    <w:rsid w:val="00450232"/>
    <w:rsid w:val="00451729"/>
    <w:rsid w:val="0045211A"/>
    <w:rsid w:val="004530EF"/>
    <w:rsid w:val="00453E5C"/>
    <w:rsid w:val="004549E6"/>
    <w:rsid w:val="004550C6"/>
    <w:rsid w:val="0045661D"/>
    <w:rsid w:val="00456621"/>
    <w:rsid w:val="00456834"/>
    <w:rsid w:val="00456E83"/>
    <w:rsid w:val="0045740C"/>
    <w:rsid w:val="00460737"/>
    <w:rsid w:val="00462AF6"/>
    <w:rsid w:val="00462E4D"/>
    <w:rsid w:val="00463D15"/>
    <w:rsid w:val="00463D7F"/>
    <w:rsid w:val="004662CD"/>
    <w:rsid w:val="004670C6"/>
    <w:rsid w:val="004674EB"/>
    <w:rsid w:val="00467A43"/>
    <w:rsid w:val="004709C6"/>
    <w:rsid w:val="00470B2B"/>
    <w:rsid w:val="004719A2"/>
    <w:rsid w:val="00473261"/>
    <w:rsid w:val="00473368"/>
    <w:rsid w:val="00474211"/>
    <w:rsid w:val="00476580"/>
    <w:rsid w:val="0047743E"/>
    <w:rsid w:val="0047748E"/>
    <w:rsid w:val="004805FB"/>
    <w:rsid w:val="00480B86"/>
    <w:rsid w:val="00481796"/>
    <w:rsid w:val="00481E5A"/>
    <w:rsid w:val="0048261F"/>
    <w:rsid w:val="00482DB2"/>
    <w:rsid w:val="00483D8C"/>
    <w:rsid w:val="004841FA"/>
    <w:rsid w:val="00485D6F"/>
    <w:rsid w:val="0048694E"/>
    <w:rsid w:val="00487561"/>
    <w:rsid w:val="00490961"/>
    <w:rsid w:val="00491E93"/>
    <w:rsid w:val="00493373"/>
    <w:rsid w:val="0049491B"/>
    <w:rsid w:val="004956D8"/>
    <w:rsid w:val="0049610D"/>
    <w:rsid w:val="00497638"/>
    <w:rsid w:val="004A024B"/>
    <w:rsid w:val="004A0635"/>
    <w:rsid w:val="004A0843"/>
    <w:rsid w:val="004A0913"/>
    <w:rsid w:val="004A1EDE"/>
    <w:rsid w:val="004A2E6B"/>
    <w:rsid w:val="004A3224"/>
    <w:rsid w:val="004A51EC"/>
    <w:rsid w:val="004A534B"/>
    <w:rsid w:val="004A69D7"/>
    <w:rsid w:val="004B03D0"/>
    <w:rsid w:val="004B1F1B"/>
    <w:rsid w:val="004B1FCA"/>
    <w:rsid w:val="004B3D08"/>
    <w:rsid w:val="004B3FAF"/>
    <w:rsid w:val="004B405E"/>
    <w:rsid w:val="004B4D44"/>
    <w:rsid w:val="004B5BDE"/>
    <w:rsid w:val="004B6B47"/>
    <w:rsid w:val="004B6B8E"/>
    <w:rsid w:val="004C0E09"/>
    <w:rsid w:val="004C128A"/>
    <w:rsid w:val="004C1682"/>
    <w:rsid w:val="004C4EC1"/>
    <w:rsid w:val="004C5269"/>
    <w:rsid w:val="004C5BCA"/>
    <w:rsid w:val="004C625B"/>
    <w:rsid w:val="004C6BB5"/>
    <w:rsid w:val="004D0AAF"/>
    <w:rsid w:val="004D0C63"/>
    <w:rsid w:val="004D0DD7"/>
    <w:rsid w:val="004D0E8C"/>
    <w:rsid w:val="004D4B68"/>
    <w:rsid w:val="004D4C01"/>
    <w:rsid w:val="004D5151"/>
    <w:rsid w:val="004D60B8"/>
    <w:rsid w:val="004D622F"/>
    <w:rsid w:val="004D7128"/>
    <w:rsid w:val="004D7AF1"/>
    <w:rsid w:val="004D7B1A"/>
    <w:rsid w:val="004E04DF"/>
    <w:rsid w:val="004E1759"/>
    <w:rsid w:val="004E2081"/>
    <w:rsid w:val="004E2DB2"/>
    <w:rsid w:val="004E3DD6"/>
    <w:rsid w:val="004E57A1"/>
    <w:rsid w:val="004E592E"/>
    <w:rsid w:val="004E63B5"/>
    <w:rsid w:val="004E6F62"/>
    <w:rsid w:val="004E7BE2"/>
    <w:rsid w:val="004F28B9"/>
    <w:rsid w:val="004F2B12"/>
    <w:rsid w:val="004F3D62"/>
    <w:rsid w:val="004F4179"/>
    <w:rsid w:val="004F642D"/>
    <w:rsid w:val="004F6FD9"/>
    <w:rsid w:val="004F7464"/>
    <w:rsid w:val="004F7B9C"/>
    <w:rsid w:val="0050137B"/>
    <w:rsid w:val="00502EDD"/>
    <w:rsid w:val="0050307A"/>
    <w:rsid w:val="00503AFD"/>
    <w:rsid w:val="00503E9A"/>
    <w:rsid w:val="00504386"/>
    <w:rsid w:val="00504A42"/>
    <w:rsid w:val="00504B3D"/>
    <w:rsid w:val="00506DA9"/>
    <w:rsid w:val="00507948"/>
    <w:rsid w:val="005114A3"/>
    <w:rsid w:val="00511A92"/>
    <w:rsid w:val="0051259D"/>
    <w:rsid w:val="00514B12"/>
    <w:rsid w:val="0052059A"/>
    <w:rsid w:val="00520768"/>
    <w:rsid w:val="00520FC1"/>
    <w:rsid w:val="00521780"/>
    <w:rsid w:val="005218D6"/>
    <w:rsid w:val="005224B1"/>
    <w:rsid w:val="0052264F"/>
    <w:rsid w:val="0052311F"/>
    <w:rsid w:val="0052397B"/>
    <w:rsid w:val="00523C6E"/>
    <w:rsid w:val="00524113"/>
    <w:rsid w:val="005266DB"/>
    <w:rsid w:val="00526A08"/>
    <w:rsid w:val="00527D10"/>
    <w:rsid w:val="00527D55"/>
    <w:rsid w:val="00527F8D"/>
    <w:rsid w:val="00530A8B"/>
    <w:rsid w:val="00531A2F"/>
    <w:rsid w:val="005340CD"/>
    <w:rsid w:val="00534499"/>
    <w:rsid w:val="00535DA7"/>
    <w:rsid w:val="00536BE6"/>
    <w:rsid w:val="00536F0C"/>
    <w:rsid w:val="005371AB"/>
    <w:rsid w:val="005410F6"/>
    <w:rsid w:val="005426F9"/>
    <w:rsid w:val="0054375D"/>
    <w:rsid w:val="005478D1"/>
    <w:rsid w:val="0055021A"/>
    <w:rsid w:val="0055099E"/>
    <w:rsid w:val="00550A4C"/>
    <w:rsid w:val="00550A99"/>
    <w:rsid w:val="00551778"/>
    <w:rsid w:val="00551847"/>
    <w:rsid w:val="00551AE0"/>
    <w:rsid w:val="00552854"/>
    <w:rsid w:val="00552F9C"/>
    <w:rsid w:val="005532FC"/>
    <w:rsid w:val="0055441D"/>
    <w:rsid w:val="0055464E"/>
    <w:rsid w:val="00555384"/>
    <w:rsid w:val="00556497"/>
    <w:rsid w:val="005564D1"/>
    <w:rsid w:val="005565C6"/>
    <w:rsid w:val="00556BF6"/>
    <w:rsid w:val="00560191"/>
    <w:rsid w:val="00560A51"/>
    <w:rsid w:val="00560FFE"/>
    <w:rsid w:val="00561F42"/>
    <w:rsid w:val="00562275"/>
    <w:rsid w:val="0056227D"/>
    <w:rsid w:val="0056302B"/>
    <w:rsid w:val="0056316B"/>
    <w:rsid w:val="005645B9"/>
    <w:rsid w:val="0056463C"/>
    <w:rsid w:val="005658BA"/>
    <w:rsid w:val="00565E28"/>
    <w:rsid w:val="00566313"/>
    <w:rsid w:val="005669D2"/>
    <w:rsid w:val="00566EEF"/>
    <w:rsid w:val="00567F9E"/>
    <w:rsid w:val="00570002"/>
    <w:rsid w:val="005724B1"/>
    <w:rsid w:val="005726C6"/>
    <w:rsid w:val="00572919"/>
    <w:rsid w:val="00572B45"/>
    <w:rsid w:val="00573338"/>
    <w:rsid w:val="0057335F"/>
    <w:rsid w:val="005740FC"/>
    <w:rsid w:val="005754FA"/>
    <w:rsid w:val="00575ED7"/>
    <w:rsid w:val="00576B89"/>
    <w:rsid w:val="00577837"/>
    <w:rsid w:val="00577902"/>
    <w:rsid w:val="005816FE"/>
    <w:rsid w:val="005839F1"/>
    <w:rsid w:val="00584039"/>
    <w:rsid w:val="00584222"/>
    <w:rsid w:val="0058468E"/>
    <w:rsid w:val="00584ECF"/>
    <w:rsid w:val="0058615A"/>
    <w:rsid w:val="0058619D"/>
    <w:rsid w:val="00586EBC"/>
    <w:rsid w:val="0059027A"/>
    <w:rsid w:val="00590896"/>
    <w:rsid w:val="005908EC"/>
    <w:rsid w:val="005909EA"/>
    <w:rsid w:val="005926A0"/>
    <w:rsid w:val="00592A32"/>
    <w:rsid w:val="00592F8D"/>
    <w:rsid w:val="005939BF"/>
    <w:rsid w:val="005939F5"/>
    <w:rsid w:val="005945FD"/>
    <w:rsid w:val="005974AD"/>
    <w:rsid w:val="00597ECD"/>
    <w:rsid w:val="005A19C4"/>
    <w:rsid w:val="005A2082"/>
    <w:rsid w:val="005A28D8"/>
    <w:rsid w:val="005A45FD"/>
    <w:rsid w:val="005A6554"/>
    <w:rsid w:val="005B076F"/>
    <w:rsid w:val="005B0BB3"/>
    <w:rsid w:val="005B10FE"/>
    <w:rsid w:val="005B1391"/>
    <w:rsid w:val="005B1711"/>
    <w:rsid w:val="005B1B79"/>
    <w:rsid w:val="005B1DE0"/>
    <w:rsid w:val="005B2319"/>
    <w:rsid w:val="005B4307"/>
    <w:rsid w:val="005B5060"/>
    <w:rsid w:val="005B536A"/>
    <w:rsid w:val="005B5F97"/>
    <w:rsid w:val="005B6111"/>
    <w:rsid w:val="005B615F"/>
    <w:rsid w:val="005B7B2C"/>
    <w:rsid w:val="005C165E"/>
    <w:rsid w:val="005C1E3A"/>
    <w:rsid w:val="005C2D61"/>
    <w:rsid w:val="005C30DB"/>
    <w:rsid w:val="005C314A"/>
    <w:rsid w:val="005C3924"/>
    <w:rsid w:val="005C50EE"/>
    <w:rsid w:val="005C5EE5"/>
    <w:rsid w:val="005C654C"/>
    <w:rsid w:val="005C6BB4"/>
    <w:rsid w:val="005D0066"/>
    <w:rsid w:val="005D15DC"/>
    <w:rsid w:val="005D1CC5"/>
    <w:rsid w:val="005D2658"/>
    <w:rsid w:val="005D442B"/>
    <w:rsid w:val="005D57FA"/>
    <w:rsid w:val="005D6DA0"/>
    <w:rsid w:val="005D738E"/>
    <w:rsid w:val="005D7A7F"/>
    <w:rsid w:val="005D7F07"/>
    <w:rsid w:val="005E0A0A"/>
    <w:rsid w:val="005E0A24"/>
    <w:rsid w:val="005E12C6"/>
    <w:rsid w:val="005E1BAB"/>
    <w:rsid w:val="005E2D4F"/>
    <w:rsid w:val="005E4166"/>
    <w:rsid w:val="005E44AB"/>
    <w:rsid w:val="005E4E74"/>
    <w:rsid w:val="005E4EF2"/>
    <w:rsid w:val="005E515D"/>
    <w:rsid w:val="005E5BC9"/>
    <w:rsid w:val="005E5CEE"/>
    <w:rsid w:val="005E6A49"/>
    <w:rsid w:val="005E6CC9"/>
    <w:rsid w:val="005E7380"/>
    <w:rsid w:val="005E7394"/>
    <w:rsid w:val="005E73C8"/>
    <w:rsid w:val="005F0100"/>
    <w:rsid w:val="005F0173"/>
    <w:rsid w:val="005F0D4F"/>
    <w:rsid w:val="005F12B8"/>
    <w:rsid w:val="005F1491"/>
    <w:rsid w:val="005F157D"/>
    <w:rsid w:val="005F3745"/>
    <w:rsid w:val="005F4832"/>
    <w:rsid w:val="005F595A"/>
    <w:rsid w:val="005F5EF6"/>
    <w:rsid w:val="005F6A2D"/>
    <w:rsid w:val="005F6F18"/>
    <w:rsid w:val="005F6FB3"/>
    <w:rsid w:val="005F7E18"/>
    <w:rsid w:val="005F7F8F"/>
    <w:rsid w:val="0060052A"/>
    <w:rsid w:val="006015BA"/>
    <w:rsid w:val="00602E2B"/>
    <w:rsid w:val="0060315A"/>
    <w:rsid w:val="00603568"/>
    <w:rsid w:val="006037E0"/>
    <w:rsid w:val="00603DE8"/>
    <w:rsid w:val="00604A03"/>
    <w:rsid w:val="00605014"/>
    <w:rsid w:val="00605395"/>
    <w:rsid w:val="0060539F"/>
    <w:rsid w:val="00606568"/>
    <w:rsid w:val="00606BCA"/>
    <w:rsid w:val="00606BF3"/>
    <w:rsid w:val="006106B2"/>
    <w:rsid w:val="00610D2D"/>
    <w:rsid w:val="00611ADC"/>
    <w:rsid w:val="006121D3"/>
    <w:rsid w:val="006131D2"/>
    <w:rsid w:val="0061340F"/>
    <w:rsid w:val="00613549"/>
    <w:rsid w:val="0061453D"/>
    <w:rsid w:val="00614B72"/>
    <w:rsid w:val="00615A1E"/>
    <w:rsid w:val="00615F65"/>
    <w:rsid w:val="006168C5"/>
    <w:rsid w:val="00617734"/>
    <w:rsid w:val="00617CAA"/>
    <w:rsid w:val="00617EA7"/>
    <w:rsid w:val="0062014C"/>
    <w:rsid w:val="00622DCC"/>
    <w:rsid w:val="0062316E"/>
    <w:rsid w:val="00623FFA"/>
    <w:rsid w:val="006246D1"/>
    <w:rsid w:val="00624825"/>
    <w:rsid w:val="00624DDD"/>
    <w:rsid w:val="00624E42"/>
    <w:rsid w:val="00626786"/>
    <w:rsid w:val="00627370"/>
    <w:rsid w:val="006305E5"/>
    <w:rsid w:val="0063084D"/>
    <w:rsid w:val="00631775"/>
    <w:rsid w:val="00631F65"/>
    <w:rsid w:val="006327DD"/>
    <w:rsid w:val="0063288B"/>
    <w:rsid w:val="00633268"/>
    <w:rsid w:val="006355F5"/>
    <w:rsid w:val="0063655D"/>
    <w:rsid w:val="00637999"/>
    <w:rsid w:val="006406F8"/>
    <w:rsid w:val="00640956"/>
    <w:rsid w:val="00640DF9"/>
    <w:rsid w:val="006427C0"/>
    <w:rsid w:val="00644639"/>
    <w:rsid w:val="0064502D"/>
    <w:rsid w:val="006453E0"/>
    <w:rsid w:val="00645639"/>
    <w:rsid w:val="00645C71"/>
    <w:rsid w:val="00645F8E"/>
    <w:rsid w:val="00646C54"/>
    <w:rsid w:val="00646DD0"/>
    <w:rsid w:val="006503EE"/>
    <w:rsid w:val="006504E7"/>
    <w:rsid w:val="0065060C"/>
    <w:rsid w:val="00650AA8"/>
    <w:rsid w:val="006513FF"/>
    <w:rsid w:val="00651456"/>
    <w:rsid w:val="00651B9A"/>
    <w:rsid w:val="00652615"/>
    <w:rsid w:val="00652A9E"/>
    <w:rsid w:val="00652AD0"/>
    <w:rsid w:val="00652E8E"/>
    <w:rsid w:val="006532BD"/>
    <w:rsid w:val="00655795"/>
    <w:rsid w:val="00655ABC"/>
    <w:rsid w:val="006560FC"/>
    <w:rsid w:val="00660318"/>
    <w:rsid w:val="00661BCE"/>
    <w:rsid w:val="00661E54"/>
    <w:rsid w:val="006620B6"/>
    <w:rsid w:val="0066358A"/>
    <w:rsid w:val="00663C30"/>
    <w:rsid w:val="006640A7"/>
    <w:rsid w:val="006641D2"/>
    <w:rsid w:val="00665379"/>
    <w:rsid w:val="00665452"/>
    <w:rsid w:val="006656E1"/>
    <w:rsid w:val="006700BD"/>
    <w:rsid w:val="0067090B"/>
    <w:rsid w:val="00670D54"/>
    <w:rsid w:val="006719B4"/>
    <w:rsid w:val="00672FB9"/>
    <w:rsid w:val="00673311"/>
    <w:rsid w:val="00673AEA"/>
    <w:rsid w:val="00673E39"/>
    <w:rsid w:val="00673F8A"/>
    <w:rsid w:val="006764A1"/>
    <w:rsid w:val="0067739A"/>
    <w:rsid w:val="00677438"/>
    <w:rsid w:val="00677B52"/>
    <w:rsid w:val="006802B7"/>
    <w:rsid w:val="006816D1"/>
    <w:rsid w:val="006817A4"/>
    <w:rsid w:val="00681F1B"/>
    <w:rsid w:val="006837AE"/>
    <w:rsid w:val="006848BE"/>
    <w:rsid w:val="00685A9C"/>
    <w:rsid w:val="006865D8"/>
    <w:rsid w:val="00686E61"/>
    <w:rsid w:val="0068796B"/>
    <w:rsid w:val="006907AB"/>
    <w:rsid w:val="006912D9"/>
    <w:rsid w:val="006929B0"/>
    <w:rsid w:val="00693401"/>
    <w:rsid w:val="00693508"/>
    <w:rsid w:val="00693685"/>
    <w:rsid w:val="00695CDC"/>
    <w:rsid w:val="006971B7"/>
    <w:rsid w:val="00697F86"/>
    <w:rsid w:val="006A075B"/>
    <w:rsid w:val="006A16CA"/>
    <w:rsid w:val="006A1F0B"/>
    <w:rsid w:val="006A22CB"/>
    <w:rsid w:val="006A28D5"/>
    <w:rsid w:val="006A40A1"/>
    <w:rsid w:val="006A432B"/>
    <w:rsid w:val="006A4B4B"/>
    <w:rsid w:val="006A5B5D"/>
    <w:rsid w:val="006A62A0"/>
    <w:rsid w:val="006A7819"/>
    <w:rsid w:val="006B03BC"/>
    <w:rsid w:val="006B0B1C"/>
    <w:rsid w:val="006B17C0"/>
    <w:rsid w:val="006B214A"/>
    <w:rsid w:val="006B2BBA"/>
    <w:rsid w:val="006B2CC1"/>
    <w:rsid w:val="006B2D56"/>
    <w:rsid w:val="006B2DE2"/>
    <w:rsid w:val="006B32C9"/>
    <w:rsid w:val="006B35A0"/>
    <w:rsid w:val="006B3AAA"/>
    <w:rsid w:val="006B3D72"/>
    <w:rsid w:val="006B5B53"/>
    <w:rsid w:val="006B62A1"/>
    <w:rsid w:val="006B7D85"/>
    <w:rsid w:val="006C08B4"/>
    <w:rsid w:val="006C0925"/>
    <w:rsid w:val="006C0EFE"/>
    <w:rsid w:val="006C1963"/>
    <w:rsid w:val="006C1E70"/>
    <w:rsid w:val="006C2BB3"/>
    <w:rsid w:val="006C3ED2"/>
    <w:rsid w:val="006C4632"/>
    <w:rsid w:val="006C4CB3"/>
    <w:rsid w:val="006C5004"/>
    <w:rsid w:val="006C768F"/>
    <w:rsid w:val="006D03E1"/>
    <w:rsid w:val="006D0BCB"/>
    <w:rsid w:val="006D0C10"/>
    <w:rsid w:val="006D1FF2"/>
    <w:rsid w:val="006D23B5"/>
    <w:rsid w:val="006D24EA"/>
    <w:rsid w:val="006D2547"/>
    <w:rsid w:val="006D2918"/>
    <w:rsid w:val="006D4306"/>
    <w:rsid w:val="006D5AA6"/>
    <w:rsid w:val="006D5FD5"/>
    <w:rsid w:val="006D68A4"/>
    <w:rsid w:val="006D6907"/>
    <w:rsid w:val="006D721B"/>
    <w:rsid w:val="006D739F"/>
    <w:rsid w:val="006D77EF"/>
    <w:rsid w:val="006D7B16"/>
    <w:rsid w:val="006E01FE"/>
    <w:rsid w:val="006E1A95"/>
    <w:rsid w:val="006E1F74"/>
    <w:rsid w:val="006E3411"/>
    <w:rsid w:val="006E4F31"/>
    <w:rsid w:val="006E5AB3"/>
    <w:rsid w:val="006E5B4F"/>
    <w:rsid w:val="006E6ED2"/>
    <w:rsid w:val="006E703B"/>
    <w:rsid w:val="006F0A55"/>
    <w:rsid w:val="006F112A"/>
    <w:rsid w:val="006F152F"/>
    <w:rsid w:val="006F45FC"/>
    <w:rsid w:val="006F4B1A"/>
    <w:rsid w:val="006F4FAB"/>
    <w:rsid w:val="006F5172"/>
    <w:rsid w:val="006F627A"/>
    <w:rsid w:val="006F68F5"/>
    <w:rsid w:val="006F6E93"/>
    <w:rsid w:val="006F764B"/>
    <w:rsid w:val="0070052E"/>
    <w:rsid w:val="00702246"/>
    <w:rsid w:val="00704C41"/>
    <w:rsid w:val="0070540F"/>
    <w:rsid w:val="00705A84"/>
    <w:rsid w:val="00706541"/>
    <w:rsid w:val="00706A1D"/>
    <w:rsid w:val="007073EB"/>
    <w:rsid w:val="007079BD"/>
    <w:rsid w:val="00710591"/>
    <w:rsid w:val="007111D9"/>
    <w:rsid w:val="007116AE"/>
    <w:rsid w:val="00711775"/>
    <w:rsid w:val="0071248C"/>
    <w:rsid w:val="00712BA4"/>
    <w:rsid w:val="00712E0C"/>
    <w:rsid w:val="00714E17"/>
    <w:rsid w:val="00720A57"/>
    <w:rsid w:val="00721DBA"/>
    <w:rsid w:val="0072333D"/>
    <w:rsid w:val="00723FDC"/>
    <w:rsid w:val="00724593"/>
    <w:rsid w:val="00724E99"/>
    <w:rsid w:val="0072561A"/>
    <w:rsid w:val="00725A16"/>
    <w:rsid w:val="00726259"/>
    <w:rsid w:val="00726266"/>
    <w:rsid w:val="007272DE"/>
    <w:rsid w:val="00727729"/>
    <w:rsid w:val="00727C91"/>
    <w:rsid w:val="00730B3E"/>
    <w:rsid w:val="00732B19"/>
    <w:rsid w:val="00732ED9"/>
    <w:rsid w:val="0073409D"/>
    <w:rsid w:val="00734887"/>
    <w:rsid w:val="0073605B"/>
    <w:rsid w:val="00737D75"/>
    <w:rsid w:val="00740C12"/>
    <w:rsid w:val="00741E42"/>
    <w:rsid w:val="00742BEA"/>
    <w:rsid w:val="00743AB8"/>
    <w:rsid w:val="00743AFC"/>
    <w:rsid w:val="00743DBD"/>
    <w:rsid w:val="00744052"/>
    <w:rsid w:val="007446B0"/>
    <w:rsid w:val="00744DB9"/>
    <w:rsid w:val="00744DCB"/>
    <w:rsid w:val="007452EB"/>
    <w:rsid w:val="00746ED6"/>
    <w:rsid w:val="0075065F"/>
    <w:rsid w:val="00750B59"/>
    <w:rsid w:val="00753DFA"/>
    <w:rsid w:val="0075481C"/>
    <w:rsid w:val="0075498A"/>
    <w:rsid w:val="0075513A"/>
    <w:rsid w:val="0075577B"/>
    <w:rsid w:val="00756066"/>
    <w:rsid w:val="007561C0"/>
    <w:rsid w:val="00756303"/>
    <w:rsid w:val="00760D3A"/>
    <w:rsid w:val="00761B01"/>
    <w:rsid w:val="00761FA4"/>
    <w:rsid w:val="007626BF"/>
    <w:rsid w:val="00762C8F"/>
    <w:rsid w:val="00763A17"/>
    <w:rsid w:val="007646AC"/>
    <w:rsid w:val="00764BA0"/>
    <w:rsid w:val="007650DC"/>
    <w:rsid w:val="00766745"/>
    <w:rsid w:val="007677D3"/>
    <w:rsid w:val="0076781D"/>
    <w:rsid w:val="00770CE8"/>
    <w:rsid w:val="00770F16"/>
    <w:rsid w:val="007710C1"/>
    <w:rsid w:val="007711E1"/>
    <w:rsid w:val="0077167B"/>
    <w:rsid w:val="00772473"/>
    <w:rsid w:val="00772D03"/>
    <w:rsid w:val="007732F1"/>
    <w:rsid w:val="0077594F"/>
    <w:rsid w:val="00775BC0"/>
    <w:rsid w:val="00775C16"/>
    <w:rsid w:val="00775D26"/>
    <w:rsid w:val="00776C0F"/>
    <w:rsid w:val="00777E52"/>
    <w:rsid w:val="00777FB5"/>
    <w:rsid w:val="007803FE"/>
    <w:rsid w:val="00781368"/>
    <w:rsid w:val="0078151E"/>
    <w:rsid w:val="00781825"/>
    <w:rsid w:val="00782538"/>
    <w:rsid w:val="00783F95"/>
    <w:rsid w:val="007855C1"/>
    <w:rsid w:val="00785DC3"/>
    <w:rsid w:val="00787BE7"/>
    <w:rsid w:val="007905B2"/>
    <w:rsid w:val="00791107"/>
    <w:rsid w:val="007913B3"/>
    <w:rsid w:val="00791A05"/>
    <w:rsid w:val="007927EC"/>
    <w:rsid w:val="007933B0"/>
    <w:rsid w:val="00793757"/>
    <w:rsid w:val="00793D60"/>
    <w:rsid w:val="0079415D"/>
    <w:rsid w:val="007949CB"/>
    <w:rsid w:val="00794ED9"/>
    <w:rsid w:val="00795437"/>
    <w:rsid w:val="0079652E"/>
    <w:rsid w:val="00796813"/>
    <w:rsid w:val="00796F33"/>
    <w:rsid w:val="00797F7C"/>
    <w:rsid w:val="007A0986"/>
    <w:rsid w:val="007A0A6C"/>
    <w:rsid w:val="007A153E"/>
    <w:rsid w:val="007A1757"/>
    <w:rsid w:val="007A399A"/>
    <w:rsid w:val="007A3E4C"/>
    <w:rsid w:val="007A52DD"/>
    <w:rsid w:val="007A5883"/>
    <w:rsid w:val="007A76DE"/>
    <w:rsid w:val="007B01CC"/>
    <w:rsid w:val="007B0460"/>
    <w:rsid w:val="007B07A3"/>
    <w:rsid w:val="007B0944"/>
    <w:rsid w:val="007B0A71"/>
    <w:rsid w:val="007B11F4"/>
    <w:rsid w:val="007B3DD5"/>
    <w:rsid w:val="007B47F7"/>
    <w:rsid w:val="007B4D7A"/>
    <w:rsid w:val="007B6D9D"/>
    <w:rsid w:val="007B71BE"/>
    <w:rsid w:val="007B72AD"/>
    <w:rsid w:val="007B793E"/>
    <w:rsid w:val="007B7A4E"/>
    <w:rsid w:val="007C0334"/>
    <w:rsid w:val="007C04B3"/>
    <w:rsid w:val="007C0D81"/>
    <w:rsid w:val="007C0FC4"/>
    <w:rsid w:val="007C14E5"/>
    <w:rsid w:val="007C2630"/>
    <w:rsid w:val="007C2AD5"/>
    <w:rsid w:val="007C42C9"/>
    <w:rsid w:val="007C45BE"/>
    <w:rsid w:val="007C4631"/>
    <w:rsid w:val="007C58B7"/>
    <w:rsid w:val="007C6C5C"/>
    <w:rsid w:val="007C73A7"/>
    <w:rsid w:val="007C7D94"/>
    <w:rsid w:val="007D0899"/>
    <w:rsid w:val="007D0956"/>
    <w:rsid w:val="007D0A83"/>
    <w:rsid w:val="007D18D7"/>
    <w:rsid w:val="007D1A97"/>
    <w:rsid w:val="007D6170"/>
    <w:rsid w:val="007D7209"/>
    <w:rsid w:val="007D75D6"/>
    <w:rsid w:val="007D7B3E"/>
    <w:rsid w:val="007E102E"/>
    <w:rsid w:val="007E18D1"/>
    <w:rsid w:val="007E25AC"/>
    <w:rsid w:val="007E2977"/>
    <w:rsid w:val="007E2BEE"/>
    <w:rsid w:val="007E512F"/>
    <w:rsid w:val="007E5827"/>
    <w:rsid w:val="007E5A00"/>
    <w:rsid w:val="007E5A92"/>
    <w:rsid w:val="007E5E86"/>
    <w:rsid w:val="007E6D4A"/>
    <w:rsid w:val="007E6F46"/>
    <w:rsid w:val="007E7200"/>
    <w:rsid w:val="007F0312"/>
    <w:rsid w:val="007F0747"/>
    <w:rsid w:val="007F0847"/>
    <w:rsid w:val="007F0A7F"/>
    <w:rsid w:val="007F23EF"/>
    <w:rsid w:val="007F245B"/>
    <w:rsid w:val="007F30D3"/>
    <w:rsid w:val="007F3AD1"/>
    <w:rsid w:val="007F4AC8"/>
    <w:rsid w:val="007F4D1D"/>
    <w:rsid w:val="007F53FF"/>
    <w:rsid w:val="007F5466"/>
    <w:rsid w:val="007F60EA"/>
    <w:rsid w:val="007F646A"/>
    <w:rsid w:val="007F6C94"/>
    <w:rsid w:val="007F714A"/>
    <w:rsid w:val="007F7DB6"/>
    <w:rsid w:val="00801470"/>
    <w:rsid w:val="00801F31"/>
    <w:rsid w:val="0080227D"/>
    <w:rsid w:val="008023CD"/>
    <w:rsid w:val="00802884"/>
    <w:rsid w:val="00803EF0"/>
    <w:rsid w:val="008041A4"/>
    <w:rsid w:val="00804F10"/>
    <w:rsid w:val="00805D92"/>
    <w:rsid w:val="00806E1C"/>
    <w:rsid w:val="00807295"/>
    <w:rsid w:val="00807A7D"/>
    <w:rsid w:val="0081038A"/>
    <w:rsid w:val="00810901"/>
    <w:rsid w:val="00810B3F"/>
    <w:rsid w:val="008130A3"/>
    <w:rsid w:val="00813959"/>
    <w:rsid w:val="008143E8"/>
    <w:rsid w:val="00814C57"/>
    <w:rsid w:val="00816A34"/>
    <w:rsid w:val="00817100"/>
    <w:rsid w:val="008175D7"/>
    <w:rsid w:val="00820716"/>
    <w:rsid w:val="00820F89"/>
    <w:rsid w:val="00821611"/>
    <w:rsid w:val="00822F76"/>
    <w:rsid w:val="00823A63"/>
    <w:rsid w:val="00824076"/>
    <w:rsid w:val="00824559"/>
    <w:rsid w:val="00824948"/>
    <w:rsid w:val="00824D32"/>
    <w:rsid w:val="008274B8"/>
    <w:rsid w:val="00827725"/>
    <w:rsid w:val="00827B14"/>
    <w:rsid w:val="00827F6F"/>
    <w:rsid w:val="00830126"/>
    <w:rsid w:val="00830888"/>
    <w:rsid w:val="008311C6"/>
    <w:rsid w:val="00832CB2"/>
    <w:rsid w:val="00833E6D"/>
    <w:rsid w:val="00835115"/>
    <w:rsid w:val="008352F8"/>
    <w:rsid w:val="00835A0B"/>
    <w:rsid w:val="0083627F"/>
    <w:rsid w:val="008362CA"/>
    <w:rsid w:val="008362E7"/>
    <w:rsid w:val="00837437"/>
    <w:rsid w:val="00841CAF"/>
    <w:rsid w:val="00842060"/>
    <w:rsid w:val="00842596"/>
    <w:rsid w:val="00844878"/>
    <w:rsid w:val="00844F49"/>
    <w:rsid w:val="008457DD"/>
    <w:rsid w:val="00845DF1"/>
    <w:rsid w:val="00846557"/>
    <w:rsid w:val="008466CC"/>
    <w:rsid w:val="00846CFD"/>
    <w:rsid w:val="00847BA0"/>
    <w:rsid w:val="00850870"/>
    <w:rsid w:val="00850913"/>
    <w:rsid w:val="00850B6B"/>
    <w:rsid w:val="00851B87"/>
    <w:rsid w:val="00851C4C"/>
    <w:rsid w:val="008526DE"/>
    <w:rsid w:val="00852732"/>
    <w:rsid w:val="00852D0D"/>
    <w:rsid w:val="00853678"/>
    <w:rsid w:val="00855677"/>
    <w:rsid w:val="008569FD"/>
    <w:rsid w:val="0085757E"/>
    <w:rsid w:val="00857875"/>
    <w:rsid w:val="008579DC"/>
    <w:rsid w:val="008601CE"/>
    <w:rsid w:val="00861115"/>
    <w:rsid w:val="00863659"/>
    <w:rsid w:val="00866590"/>
    <w:rsid w:val="0086687D"/>
    <w:rsid w:val="00866AAF"/>
    <w:rsid w:val="00866F12"/>
    <w:rsid w:val="00866FBB"/>
    <w:rsid w:val="00867C65"/>
    <w:rsid w:val="008708E6"/>
    <w:rsid w:val="00872931"/>
    <w:rsid w:val="00872B40"/>
    <w:rsid w:val="00873848"/>
    <w:rsid w:val="00874548"/>
    <w:rsid w:val="008745C1"/>
    <w:rsid w:val="00875039"/>
    <w:rsid w:val="008754A7"/>
    <w:rsid w:val="008758EE"/>
    <w:rsid w:val="00875D75"/>
    <w:rsid w:val="00875E3B"/>
    <w:rsid w:val="008810CC"/>
    <w:rsid w:val="0088173C"/>
    <w:rsid w:val="0088336A"/>
    <w:rsid w:val="0088500F"/>
    <w:rsid w:val="0088533F"/>
    <w:rsid w:val="00885BFD"/>
    <w:rsid w:val="00885CB5"/>
    <w:rsid w:val="00886B32"/>
    <w:rsid w:val="0088741A"/>
    <w:rsid w:val="0088794E"/>
    <w:rsid w:val="00890C62"/>
    <w:rsid w:val="0089104D"/>
    <w:rsid w:val="00891531"/>
    <w:rsid w:val="008920D2"/>
    <w:rsid w:val="00893011"/>
    <w:rsid w:val="00893317"/>
    <w:rsid w:val="00894FEA"/>
    <w:rsid w:val="008953F5"/>
    <w:rsid w:val="00895E30"/>
    <w:rsid w:val="00897E4F"/>
    <w:rsid w:val="008A0655"/>
    <w:rsid w:val="008A0F25"/>
    <w:rsid w:val="008A10B2"/>
    <w:rsid w:val="008A2D3A"/>
    <w:rsid w:val="008A2D78"/>
    <w:rsid w:val="008A307D"/>
    <w:rsid w:val="008A3BD5"/>
    <w:rsid w:val="008A3F00"/>
    <w:rsid w:val="008A480F"/>
    <w:rsid w:val="008A5490"/>
    <w:rsid w:val="008A57D7"/>
    <w:rsid w:val="008A58F1"/>
    <w:rsid w:val="008A6B94"/>
    <w:rsid w:val="008A6BF8"/>
    <w:rsid w:val="008A7083"/>
    <w:rsid w:val="008A7138"/>
    <w:rsid w:val="008B085B"/>
    <w:rsid w:val="008B22FB"/>
    <w:rsid w:val="008B3072"/>
    <w:rsid w:val="008B3400"/>
    <w:rsid w:val="008B3CF7"/>
    <w:rsid w:val="008B45F6"/>
    <w:rsid w:val="008B49C0"/>
    <w:rsid w:val="008B5178"/>
    <w:rsid w:val="008B5497"/>
    <w:rsid w:val="008B6F7B"/>
    <w:rsid w:val="008B71F8"/>
    <w:rsid w:val="008B777B"/>
    <w:rsid w:val="008C0100"/>
    <w:rsid w:val="008C08CD"/>
    <w:rsid w:val="008C0BBE"/>
    <w:rsid w:val="008C1532"/>
    <w:rsid w:val="008C1C75"/>
    <w:rsid w:val="008C2D38"/>
    <w:rsid w:val="008C41FF"/>
    <w:rsid w:val="008C4A17"/>
    <w:rsid w:val="008C602B"/>
    <w:rsid w:val="008C6133"/>
    <w:rsid w:val="008C6B70"/>
    <w:rsid w:val="008C776D"/>
    <w:rsid w:val="008C7A4C"/>
    <w:rsid w:val="008D0BFE"/>
    <w:rsid w:val="008D1681"/>
    <w:rsid w:val="008D16D2"/>
    <w:rsid w:val="008D231D"/>
    <w:rsid w:val="008D2FDD"/>
    <w:rsid w:val="008D423C"/>
    <w:rsid w:val="008D44B0"/>
    <w:rsid w:val="008D513E"/>
    <w:rsid w:val="008D5EED"/>
    <w:rsid w:val="008E030A"/>
    <w:rsid w:val="008E18FA"/>
    <w:rsid w:val="008E2770"/>
    <w:rsid w:val="008E32FF"/>
    <w:rsid w:val="008E3BB2"/>
    <w:rsid w:val="008E3DE1"/>
    <w:rsid w:val="008E3FFB"/>
    <w:rsid w:val="008E5474"/>
    <w:rsid w:val="008E5AC5"/>
    <w:rsid w:val="008E623F"/>
    <w:rsid w:val="008E69A4"/>
    <w:rsid w:val="008E7EED"/>
    <w:rsid w:val="008F006C"/>
    <w:rsid w:val="008F0175"/>
    <w:rsid w:val="008F0445"/>
    <w:rsid w:val="008F0562"/>
    <w:rsid w:val="008F082F"/>
    <w:rsid w:val="008F09BC"/>
    <w:rsid w:val="008F2661"/>
    <w:rsid w:val="008F341F"/>
    <w:rsid w:val="008F38C9"/>
    <w:rsid w:val="008F3964"/>
    <w:rsid w:val="008F4058"/>
    <w:rsid w:val="008F4EBB"/>
    <w:rsid w:val="008F5155"/>
    <w:rsid w:val="008F58F2"/>
    <w:rsid w:val="009009E2"/>
    <w:rsid w:val="009020C8"/>
    <w:rsid w:val="0090236C"/>
    <w:rsid w:val="009024F6"/>
    <w:rsid w:val="00903DDD"/>
    <w:rsid w:val="0090419D"/>
    <w:rsid w:val="00904601"/>
    <w:rsid w:val="00904725"/>
    <w:rsid w:val="00905463"/>
    <w:rsid w:val="00905B3F"/>
    <w:rsid w:val="0090695A"/>
    <w:rsid w:val="0090710C"/>
    <w:rsid w:val="009078A4"/>
    <w:rsid w:val="0091007B"/>
    <w:rsid w:val="00910DE5"/>
    <w:rsid w:val="009110C9"/>
    <w:rsid w:val="00911689"/>
    <w:rsid w:val="0091172F"/>
    <w:rsid w:val="00911A65"/>
    <w:rsid w:val="00911C26"/>
    <w:rsid w:val="00912DC4"/>
    <w:rsid w:val="009134EA"/>
    <w:rsid w:val="00913604"/>
    <w:rsid w:val="00913A12"/>
    <w:rsid w:val="00914C61"/>
    <w:rsid w:val="009157A7"/>
    <w:rsid w:val="00916AB7"/>
    <w:rsid w:val="00916D10"/>
    <w:rsid w:val="00917738"/>
    <w:rsid w:val="0091791A"/>
    <w:rsid w:val="00920C0B"/>
    <w:rsid w:val="0092174C"/>
    <w:rsid w:val="00921771"/>
    <w:rsid w:val="00921AF1"/>
    <w:rsid w:val="00924713"/>
    <w:rsid w:val="009253A8"/>
    <w:rsid w:val="009274B4"/>
    <w:rsid w:val="009275F1"/>
    <w:rsid w:val="00927D43"/>
    <w:rsid w:val="0093040B"/>
    <w:rsid w:val="0093069B"/>
    <w:rsid w:val="00930BC5"/>
    <w:rsid w:val="009312AF"/>
    <w:rsid w:val="009320D5"/>
    <w:rsid w:val="009324A1"/>
    <w:rsid w:val="0093396F"/>
    <w:rsid w:val="0093468F"/>
    <w:rsid w:val="009353FF"/>
    <w:rsid w:val="0093549E"/>
    <w:rsid w:val="00935972"/>
    <w:rsid w:val="00935BAD"/>
    <w:rsid w:val="00936303"/>
    <w:rsid w:val="00936612"/>
    <w:rsid w:val="00936A17"/>
    <w:rsid w:val="0093761B"/>
    <w:rsid w:val="00944254"/>
    <w:rsid w:val="00944F8B"/>
    <w:rsid w:val="009459AD"/>
    <w:rsid w:val="00946191"/>
    <w:rsid w:val="00946DE5"/>
    <w:rsid w:val="00947D17"/>
    <w:rsid w:val="00950A30"/>
    <w:rsid w:val="00950A53"/>
    <w:rsid w:val="009512E4"/>
    <w:rsid w:val="009516D5"/>
    <w:rsid w:val="00952835"/>
    <w:rsid w:val="00953F45"/>
    <w:rsid w:val="00953F67"/>
    <w:rsid w:val="009542C7"/>
    <w:rsid w:val="009548ED"/>
    <w:rsid w:val="009554C8"/>
    <w:rsid w:val="00955AF4"/>
    <w:rsid w:val="00955B1C"/>
    <w:rsid w:val="00956E80"/>
    <w:rsid w:val="0096101C"/>
    <w:rsid w:val="00961200"/>
    <w:rsid w:val="00961603"/>
    <w:rsid w:val="009620EF"/>
    <w:rsid w:val="009629B0"/>
    <w:rsid w:val="00962B9B"/>
    <w:rsid w:val="00963085"/>
    <w:rsid w:val="00963175"/>
    <w:rsid w:val="00965AD0"/>
    <w:rsid w:val="00966535"/>
    <w:rsid w:val="009667BF"/>
    <w:rsid w:val="009672F9"/>
    <w:rsid w:val="0097076A"/>
    <w:rsid w:val="00970836"/>
    <w:rsid w:val="00972950"/>
    <w:rsid w:val="00972C68"/>
    <w:rsid w:val="00973B63"/>
    <w:rsid w:val="00973D25"/>
    <w:rsid w:val="00975EF3"/>
    <w:rsid w:val="009764D5"/>
    <w:rsid w:val="009769C1"/>
    <w:rsid w:val="00976D3F"/>
    <w:rsid w:val="00976ED7"/>
    <w:rsid w:val="009777A6"/>
    <w:rsid w:val="00977A8A"/>
    <w:rsid w:val="00981D8D"/>
    <w:rsid w:val="00984947"/>
    <w:rsid w:val="00984A55"/>
    <w:rsid w:val="00984B22"/>
    <w:rsid w:val="00985189"/>
    <w:rsid w:val="009863F8"/>
    <w:rsid w:val="00986784"/>
    <w:rsid w:val="0098710C"/>
    <w:rsid w:val="00987D09"/>
    <w:rsid w:val="00987E04"/>
    <w:rsid w:val="0099040D"/>
    <w:rsid w:val="00990A92"/>
    <w:rsid w:val="00991304"/>
    <w:rsid w:val="00991608"/>
    <w:rsid w:val="00992034"/>
    <w:rsid w:val="00993228"/>
    <w:rsid w:val="00993AE5"/>
    <w:rsid w:val="009940B1"/>
    <w:rsid w:val="0099574D"/>
    <w:rsid w:val="0099576F"/>
    <w:rsid w:val="009958F6"/>
    <w:rsid w:val="00997A92"/>
    <w:rsid w:val="009A113C"/>
    <w:rsid w:val="009A1B70"/>
    <w:rsid w:val="009A25A9"/>
    <w:rsid w:val="009A2F1D"/>
    <w:rsid w:val="009A44F7"/>
    <w:rsid w:val="009A4BAE"/>
    <w:rsid w:val="009A51F5"/>
    <w:rsid w:val="009A5225"/>
    <w:rsid w:val="009A5261"/>
    <w:rsid w:val="009A5D5F"/>
    <w:rsid w:val="009A5FBB"/>
    <w:rsid w:val="009A6614"/>
    <w:rsid w:val="009A68C3"/>
    <w:rsid w:val="009A6E40"/>
    <w:rsid w:val="009A71C0"/>
    <w:rsid w:val="009A74BB"/>
    <w:rsid w:val="009A785B"/>
    <w:rsid w:val="009A7CAA"/>
    <w:rsid w:val="009A7F8F"/>
    <w:rsid w:val="009B106E"/>
    <w:rsid w:val="009B25D7"/>
    <w:rsid w:val="009B2688"/>
    <w:rsid w:val="009B333D"/>
    <w:rsid w:val="009B39F3"/>
    <w:rsid w:val="009B3C00"/>
    <w:rsid w:val="009B4046"/>
    <w:rsid w:val="009B450F"/>
    <w:rsid w:val="009B4B33"/>
    <w:rsid w:val="009B510B"/>
    <w:rsid w:val="009B6F2E"/>
    <w:rsid w:val="009C0B84"/>
    <w:rsid w:val="009C1289"/>
    <w:rsid w:val="009C1BDB"/>
    <w:rsid w:val="009C2082"/>
    <w:rsid w:val="009C3102"/>
    <w:rsid w:val="009C4295"/>
    <w:rsid w:val="009C43E2"/>
    <w:rsid w:val="009C68E5"/>
    <w:rsid w:val="009C6C00"/>
    <w:rsid w:val="009C7978"/>
    <w:rsid w:val="009D171D"/>
    <w:rsid w:val="009D1AD1"/>
    <w:rsid w:val="009D1C7D"/>
    <w:rsid w:val="009D1F56"/>
    <w:rsid w:val="009D3682"/>
    <w:rsid w:val="009D36C8"/>
    <w:rsid w:val="009D36E4"/>
    <w:rsid w:val="009D588E"/>
    <w:rsid w:val="009D6B0F"/>
    <w:rsid w:val="009D6EDA"/>
    <w:rsid w:val="009D77EF"/>
    <w:rsid w:val="009E0705"/>
    <w:rsid w:val="009E2CA2"/>
    <w:rsid w:val="009E30A4"/>
    <w:rsid w:val="009E339E"/>
    <w:rsid w:val="009E35D7"/>
    <w:rsid w:val="009E361C"/>
    <w:rsid w:val="009E4117"/>
    <w:rsid w:val="009E4D01"/>
    <w:rsid w:val="009E4F90"/>
    <w:rsid w:val="009E5171"/>
    <w:rsid w:val="009E55D1"/>
    <w:rsid w:val="009E6D54"/>
    <w:rsid w:val="009E7DEC"/>
    <w:rsid w:val="009F0234"/>
    <w:rsid w:val="009F0258"/>
    <w:rsid w:val="009F0A6A"/>
    <w:rsid w:val="009F0A6E"/>
    <w:rsid w:val="009F1295"/>
    <w:rsid w:val="009F339C"/>
    <w:rsid w:val="009F35DE"/>
    <w:rsid w:val="009F4752"/>
    <w:rsid w:val="009F6837"/>
    <w:rsid w:val="009F6A63"/>
    <w:rsid w:val="009F75E9"/>
    <w:rsid w:val="00A01321"/>
    <w:rsid w:val="00A017E3"/>
    <w:rsid w:val="00A018AA"/>
    <w:rsid w:val="00A01996"/>
    <w:rsid w:val="00A01C20"/>
    <w:rsid w:val="00A02F3A"/>
    <w:rsid w:val="00A048FA"/>
    <w:rsid w:val="00A05807"/>
    <w:rsid w:val="00A05A4C"/>
    <w:rsid w:val="00A06765"/>
    <w:rsid w:val="00A06CCA"/>
    <w:rsid w:val="00A06E5A"/>
    <w:rsid w:val="00A06FE2"/>
    <w:rsid w:val="00A071D5"/>
    <w:rsid w:val="00A07740"/>
    <w:rsid w:val="00A07B4E"/>
    <w:rsid w:val="00A110E1"/>
    <w:rsid w:val="00A111D0"/>
    <w:rsid w:val="00A12D19"/>
    <w:rsid w:val="00A13A98"/>
    <w:rsid w:val="00A13D0B"/>
    <w:rsid w:val="00A14429"/>
    <w:rsid w:val="00A1599E"/>
    <w:rsid w:val="00A168A0"/>
    <w:rsid w:val="00A1694D"/>
    <w:rsid w:val="00A16BF6"/>
    <w:rsid w:val="00A174E2"/>
    <w:rsid w:val="00A179C0"/>
    <w:rsid w:val="00A17A28"/>
    <w:rsid w:val="00A17F11"/>
    <w:rsid w:val="00A204F7"/>
    <w:rsid w:val="00A23BB7"/>
    <w:rsid w:val="00A244F9"/>
    <w:rsid w:val="00A24B7B"/>
    <w:rsid w:val="00A257AA"/>
    <w:rsid w:val="00A26004"/>
    <w:rsid w:val="00A26DFC"/>
    <w:rsid w:val="00A26E7C"/>
    <w:rsid w:val="00A30895"/>
    <w:rsid w:val="00A3192A"/>
    <w:rsid w:val="00A339E8"/>
    <w:rsid w:val="00A341AC"/>
    <w:rsid w:val="00A34778"/>
    <w:rsid w:val="00A354AB"/>
    <w:rsid w:val="00A3654B"/>
    <w:rsid w:val="00A406CE"/>
    <w:rsid w:val="00A40DB5"/>
    <w:rsid w:val="00A417AC"/>
    <w:rsid w:val="00A41AFC"/>
    <w:rsid w:val="00A4282A"/>
    <w:rsid w:val="00A428C6"/>
    <w:rsid w:val="00A4290F"/>
    <w:rsid w:val="00A42A05"/>
    <w:rsid w:val="00A42CC5"/>
    <w:rsid w:val="00A43605"/>
    <w:rsid w:val="00A43A9A"/>
    <w:rsid w:val="00A44412"/>
    <w:rsid w:val="00A44A17"/>
    <w:rsid w:val="00A44D00"/>
    <w:rsid w:val="00A45429"/>
    <w:rsid w:val="00A45941"/>
    <w:rsid w:val="00A45C65"/>
    <w:rsid w:val="00A46A27"/>
    <w:rsid w:val="00A47627"/>
    <w:rsid w:val="00A478DD"/>
    <w:rsid w:val="00A50395"/>
    <w:rsid w:val="00A50412"/>
    <w:rsid w:val="00A50EA2"/>
    <w:rsid w:val="00A522B6"/>
    <w:rsid w:val="00A52393"/>
    <w:rsid w:val="00A52881"/>
    <w:rsid w:val="00A54E83"/>
    <w:rsid w:val="00A551C7"/>
    <w:rsid w:val="00A55219"/>
    <w:rsid w:val="00A5525F"/>
    <w:rsid w:val="00A567C6"/>
    <w:rsid w:val="00A56C88"/>
    <w:rsid w:val="00A61B28"/>
    <w:rsid w:val="00A62148"/>
    <w:rsid w:val="00A62B2C"/>
    <w:rsid w:val="00A6300C"/>
    <w:rsid w:val="00A6342A"/>
    <w:rsid w:val="00A63E03"/>
    <w:rsid w:val="00A64A6D"/>
    <w:rsid w:val="00A65D32"/>
    <w:rsid w:val="00A6667C"/>
    <w:rsid w:val="00A666F7"/>
    <w:rsid w:val="00A6708E"/>
    <w:rsid w:val="00A6730B"/>
    <w:rsid w:val="00A677D4"/>
    <w:rsid w:val="00A717BB"/>
    <w:rsid w:val="00A72748"/>
    <w:rsid w:val="00A728AF"/>
    <w:rsid w:val="00A729C0"/>
    <w:rsid w:val="00A7539D"/>
    <w:rsid w:val="00A7577F"/>
    <w:rsid w:val="00A75BC5"/>
    <w:rsid w:val="00A76938"/>
    <w:rsid w:val="00A76BF7"/>
    <w:rsid w:val="00A77320"/>
    <w:rsid w:val="00A807FB"/>
    <w:rsid w:val="00A80A44"/>
    <w:rsid w:val="00A8252D"/>
    <w:rsid w:val="00A84676"/>
    <w:rsid w:val="00A84C45"/>
    <w:rsid w:val="00A85B22"/>
    <w:rsid w:val="00A86C7A"/>
    <w:rsid w:val="00A87A85"/>
    <w:rsid w:val="00A91758"/>
    <w:rsid w:val="00A9224C"/>
    <w:rsid w:val="00A92B65"/>
    <w:rsid w:val="00A93A3E"/>
    <w:rsid w:val="00A94D17"/>
    <w:rsid w:val="00A95395"/>
    <w:rsid w:val="00A95D9B"/>
    <w:rsid w:val="00A95E95"/>
    <w:rsid w:val="00A963BE"/>
    <w:rsid w:val="00A972E5"/>
    <w:rsid w:val="00AA12AE"/>
    <w:rsid w:val="00AA13A0"/>
    <w:rsid w:val="00AA1433"/>
    <w:rsid w:val="00AA19B3"/>
    <w:rsid w:val="00AA1A9F"/>
    <w:rsid w:val="00AA1E84"/>
    <w:rsid w:val="00AA2233"/>
    <w:rsid w:val="00AA2AB0"/>
    <w:rsid w:val="00AA2EE4"/>
    <w:rsid w:val="00AA3AD1"/>
    <w:rsid w:val="00AA3D39"/>
    <w:rsid w:val="00AA58D6"/>
    <w:rsid w:val="00AA7545"/>
    <w:rsid w:val="00AB052E"/>
    <w:rsid w:val="00AB37CB"/>
    <w:rsid w:val="00AB4B5F"/>
    <w:rsid w:val="00AB4D9A"/>
    <w:rsid w:val="00AB6B8D"/>
    <w:rsid w:val="00AC1277"/>
    <w:rsid w:val="00AC1FBF"/>
    <w:rsid w:val="00AC2E8A"/>
    <w:rsid w:val="00AC3980"/>
    <w:rsid w:val="00AC4413"/>
    <w:rsid w:val="00AC4883"/>
    <w:rsid w:val="00AC58AA"/>
    <w:rsid w:val="00AC666B"/>
    <w:rsid w:val="00AC67E2"/>
    <w:rsid w:val="00AC6AF8"/>
    <w:rsid w:val="00AC78C3"/>
    <w:rsid w:val="00AC7D28"/>
    <w:rsid w:val="00AD105B"/>
    <w:rsid w:val="00AD12F4"/>
    <w:rsid w:val="00AD22F4"/>
    <w:rsid w:val="00AD2721"/>
    <w:rsid w:val="00AD5A2A"/>
    <w:rsid w:val="00AD5E6C"/>
    <w:rsid w:val="00AD691E"/>
    <w:rsid w:val="00AE0081"/>
    <w:rsid w:val="00AE060E"/>
    <w:rsid w:val="00AE160B"/>
    <w:rsid w:val="00AE1F5B"/>
    <w:rsid w:val="00AE1FC7"/>
    <w:rsid w:val="00AE4139"/>
    <w:rsid w:val="00AE54E7"/>
    <w:rsid w:val="00AE62A5"/>
    <w:rsid w:val="00AE6311"/>
    <w:rsid w:val="00AE68A4"/>
    <w:rsid w:val="00AE6DAD"/>
    <w:rsid w:val="00AE798D"/>
    <w:rsid w:val="00AE7F30"/>
    <w:rsid w:val="00AF0FEE"/>
    <w:rsid w:val="00AF1A5A"/>
    <w:rsid w:val="00AF29E5"/>
    <w:rsid w:val="00AF2DBD"/>
    <w:rsid w:val="00AF3E9C"/>
    <w:rsid w:val="00AF4A58"/>
    <w:rsid w:val="00AF4D3C"/>
    <w:rsid w:val="00AF4F91"/>
    <w:rsid w:val="00AF5238"/>
    <w:rsid w:val="00AF5344"/>
    <w:rsid w:val="00AF5C44"/>
    <w:rsid w:val="00AF7663"/>
    <w:rsid w:val="00AF7B3D"/>
    <w:rsid w:val="00AF7D7D"/>
    <w:rsid w:val="00B000E3"/>
    <w:rsid w:val="00B018EA"/>
    <w:rsid w:val="00B01BB2"/>
    <w:rsid w:val="00B01E9B"/>
    <w:rsid w:val="00B0272D"/>
    <w:rsid w:val="00B03AE9"/>
    <w:rsid w:val="00B03E2B"/>
    <w:rsid w:val="00B04189"/>
    <w:rsid w:val="00B0483C"/>
    <w:rsid w:val="00B052FD"/>
    <w:rsid w:val="00B05F8A"/>
    <w:rsid w:val="00B07291"/>
    <w:rsid w:val="00B10231"/>
    <w:rsid w:val="00B11EB3"/>
    <w:rsid w:val="00B12471"/>
    <w:rsid w:val="00B133B4"/>
    <w:rsid w:val="00B13E10"/>
    <w:rsid w:val="00B141F8"/>
    <w:rsid w:val="00B142A4"/>
    <w:rsid w:val="00B15E03"/>
    <w:rsid w:val="00B15E9E"/>
    <w:rsid w:val="00B17DEB"/>
    <w:rsid w:val="00B2010C"/>
    <w:rsid w:val="00B20E7C"/>
    <w:rsid w:val="00B2130C"/>
    <w:rsid w:val="00B220D6"/>
    <w:rsid w:val="00B22B1E"/>
    <w:rsid w:val="00B237EA"/>
    <w:rsid w:val="00B23AA6"/>
    <w:rsid w:val="00B244C0"/>
    <w:rsid w:val="00B24A65"/>
    <w:rsid w:val="00B25CE2"/>
    <w:rsid w:val="00B260D2"/>
    <w:rsid w:val="00B2634B"/>
    <w:rsid w:val="00B27E59"/>
    <w:rsid w:val="00B30307"/>
    <w:rsid w:val="00B31119"/>
    <w:rsid w:val="00B31809"/>
    <w:rsid w:val="00B32128"/>
    <w:rsid w:val="00B3236B"/>
    <w:rsid w:val="00B32856"/>
    <w:rsid w:val="00B32940"/>
    <w:rsid w:val="00B339F0"/>
    <w:rsid w:val="00B34733"/>
    <w:rsid w:val="00B3494A"/>
    <w:rsid w:val="00B351D7"/>
    <w:rsid w:val="00B35A97"/>
    <w:rsid w:val="00B35F12"/>
    <w:rsid w:val="00B3672B"/>
    <w:rsid w:val="00B368F7"/>
    <w:rsid w:val="00B3693F"/>
    <w:rsid w:val="00B36A57"/>
    <w:rsid w:val="00B37B74"/>
    <w:rsid w:val="00B37F72"/>
    <w:rsid w:val="00B40A66"/>
    <w:rsid w:val="00B40BD5"/>
    <w:rsid w:val="00B41F9A"/>
    <w:rsid w:val="00B42254"/>
    <w:rsid w:val="00B42E01"/>
    <w:rsid w:val="00B42E1F"/>
    <w:rsid w:val="00B43CE6"/>
    <w:rsid w:val="00B44B31"/>
    <w:rsid w:val="00B47896"/>
    <w:rsid w:val="00B47A0F"/>
    <w:rsid w:val="00B511B7"/>
    <w:rsid w:val="00B51EE4"/>
    <w:rsid w:val="00B52416"/>
    <w:rsid w:val="00B52B9E"/>
    <w:rsid w:val="00B52F01"/>
    <w:rsid w:val="00B53116"/>
    <w:rsid w:val="00B53151"/>
    <w:rsid w:val="00B53279"/>
    <w:rsid w:val="00B53DFA"/>
    <w:rsid w:val="00B54814"/>
    <w:rsid w:val="00B55180"/>
    <w:rsid w:val="00B56280"/>
    <w:rsid w:val="00B56A6C"/>
    <w:rsid w:val="00B56FDF"/>
    <w:rsid w:val="00B57904"/>
    <w:rsid w:val="00B5794B"/>
    <w:rsid w:val="00B57ABB"/>
    <w:rsid w:val="00B6246D"/>
    <w:rsid w:val="00B62C8D"/>
    <w:rsid w:val="00B640F1"/>
    <w:rsid w:val="00B64159"/>
    <w:rsid w:val="00B649BB"/>
    <w:rsid w:val="00B64E31"/>
    <w:rsid w:val="00B64E9D"/>
    <w:rsid w:val="00B651FC"/>
    <w:rsid w:val="00B6607B"/>
    <w:rsid w:val="00B66442"/>
    <w:rsid w:val="00B67077"/>
    <w:rsid w:val="00B6745A"/>
    <w:rsid w:val="00B6798E"/>
    <w:rsid w:val="00B67A88"/>
    <w:rsid w:val="00B700D6"/>
    <w:rsid w:val="00B7027F"/>
    <w:rsid w:val="00B70F8B"/>
    <w:rsid w:val="00B71716"/>
    <w:rsid w:val="00B71A7C"/>
    <w:rsid w:val="00B71ADA"/>
    <w:rsid w:val="00B729C8"/>
    <w:rsid w:val="00B72D20"/>
    <w:rsid w:val="00B73CE4"/>
    <w:rsid w:val="00B742E0"/>
    <w:rsid w:val="00B74EE8"/>
    <w:rsid w:val="00B77C9B"/>
    <w:rsid w:val="00B80F58"/>
    <w:rsid w:val="00B8213B"/>
    <w:rsid w:val="00B828E9"/>
    <w:rsid w:val="00B82D14"/>
    <w:rsid w:val="00B83251"/>
    <w:rsid w:val="00B83432"/>
    <w:rsid w:val="00B83979"/>
    <w:rsid w:val="00B83B18"/>
    <w:rsid w:val="00B87B2B"/>
    <w:rsid w:val="00B87E4D"/>
    <w:rsid w:val="00B90AA7"/>
    <w:rsid w:val="00B90FB1"/>
    <w:rsid w:val="00B93576"/>
    <w:rsid w:val="00B94634"/>
    <w:rsid w:val="00B9656A"/>
    <w:rsid w:val="00B96C0D"/>
    <w:rsid w:val="00B97285"/>
    <w:rsid w:val="00B97AEF"/>
    <w:rsid w:val="00B97BC6"/>
    <w:rsid w:val="00BA04CB"/>
    <w:rsid w:val="00BA05B6"/>
    <w:rsid w:val="00BA1689"/>
    <w:rsid w:val="00BA494D"/>
    <w:rsid w:val="00BA4C40"/>
    <w:rsid w:val="00BA6B6A"/>
    <w:rsid w:val="00BA6B6B"/>
    <w:rsid w:val="00BA7958"/>
    <w:rsid w:val="00BB01EC"/>
    <w:rsid w:val="00BB0944"/>
    <w:rsid w:val="00BB224B"/>
    <w:rsid w:val="00BB25B4"/>
    <w:rsid w:val="00BB2913"/>
    <w:rsid w:val="00BB334C"/>
    <w:rsid w:val="00BB3409"/>
    <w:rsid w:val="00BB36B8"/>
    <w:rsid w:val="00BB4A9C"/>
    <w:rsid w:val="00BB5003"/>
    <w:rsid w:val="00BB5F82"/>
    <w:rsid w:val="00BB64A2"/>
    <w:rsid w:val="00BB657D"/>
    <w:rsid w:val="00BB6E3D"/>
    <w:rsid w:val="00BC002A"/>
    <w:rsid w:val="00BC1391"/>
    <w:rsid w:val="00BC1CBA"/>
    <w:rsid w:val="00BC333A"/>
    <w:rsid w:val="00BC4E83"/>
    <w:rsid w:val="00BC5B9E"/>
    <w:rsid w:val="00BC65D3"/>
    <w:rsid w:val="00BC7120"/>
    <w:rsid w:val="00BC7A63"/>
    <w:rsid w:val="00BD05B6"/>
    <w:rsid w:val="00BD0ABB"/>
    <w:rsid w:val="00BD36A3"/>
    <w:rsid w:val="00BD37E6"/>
    <w:rsid w:val="00BD4C90"/>
    <w:rsid w:val="00BD533C"/>
    <w:rsid w:val="00BD5375"/>
    <w:rsid w:val="00BD53E8"/>
    <w:rsid w:val="00BD55F2"/>
    <w:rsid w:val="00BD6FD3"/>
    <w:rsid w:val="00BD746C"/>
    <w:rsid w:val="00BE0EF6"/>
    <w:rsid w:val="00BE13F7"/>
    <w:rsid w:val="00BE17BA"/>
    <w:rsid w:val="00BE2019"/>
    <w:rsid w:val="00BE2D8A"/>
    <w:rsid w:val="00BE2F7E"/>
    <w:rsid w:val="00BE5322"/>
    <w:rsid w:val="00BE6B16"/>
    <w:rsid w:val="00BE7F2C"/>
    <w:rsid w:val="00BF01D4"/>
    <w:rsid w:val="00BF0454"/>
    <w:rsid w:val="00BF0AA9"/>
    <w:rsid w:val="00BF13D4"/>
    <w:rsid w:val="00BF207F"/>
    <w:rsid w:val="00BF2BEF"/>
    <w:rsid w:val="00BF42EF"/>
    <w:rsid w:val="00BF4551"/>
    <w:rsid w:val="00BF6776"/>
    <w:rsid w:val="00BF6CF4"/>
    <w:rsid w:val="00BF6F4D"/>
    <w:rsid w:val="00BF7154"/>
    <w:rsid w:val="00BF72CD"/>
    <w:rsid w:val="00C02580"/>
    <w:rsid w:val="00C02F4F"/>
    <w:rsid w:val="00C032D3"/>
    <w:rsid w:val="00C03C3A"/>
    <w:rsid w:val="00C045B5"/>
    <w:rsid w:val="00C05D10"/>
    <w:rsid w:val="00C06497"/>
    <w:rsid w:val="00C114A1"/>
    <w:rsid w:val="00C11594"/>
    <w:rsid w:val="00C12A7C"/>
    <w:rsid w:val="00C135A1"/>
    <w:rsid w:val="00C139E5"/>
    <w:rsid w:val="00C14D0D"/>
    <w:rsid w:val="00C15B4F"/>
    <w:rsid w:val="00C15FDA"/>
    <w:rsid w:val="00C1601C"/>
    <w:rsid w:val="00C167FB"/>
    <w:rsid w:val="00C215D4"/>
    <w:rsid w:val="00C21953"/>
    <w:rsid w:val="00C21DF7"/>
    <w:rsid w:val="00C22A80"/>
    <w:rsid w:val="00C22AA6"/>
    <w:rsid w:val="00C22B3C"/>
    <w:rsid w:val="00C235A6"/>
    <w:rsid w:val="00C2472D"/>
    <w:rsid w:val="00C26F2F"/>
    <w:rsid w:val="00C27A69"/>
    <w:rsid w:val="00C30211"/>
    <w:rsid w:val="00C30704"/>
    <w:rsid w:val="00C314D3"/>
    <w:rsid w:val="00C3175F"/>
    <w:rsid w:val="00C31FA8"/>
    <w:rsid w:val="00C31FF1"/>
    <w:rsid w:val="00C32B9F"/>
    <w:rsid w:val="00C3341D"/>
    <w:rsid w:val="00C34BE1"/>
    <w:rsid w:val="00C35491"/>
    <w:rsid w:val="00C3583D"/>
    <w:rsid w:val="00C378CF"/>
    <w:rsid w:val="00C4040A"/>
    <w:rsid w:val="00C40AA9"/>
    <w:rsid w:val="00C41E22"/>
    <w:rsid w:val="00C41E95"/>
    <w:rsid w:val="00C44F98"/>
    <w:rsid w:val="00C450BE"/>
    <w:rsid w:val="00C466B8"/>
    <w:rsid w:val="00C466C6"/>
    <w:rsid w:val="00C4715E"/>
    <w:rsid w:val="00C51DE3"/>
    <w:rsid w:val="00C53471"/>
    <w:rsid w:val="00C54B39"/>
    <w:rsid w:val="00C54E09"/>
    <w:rsid w:val="00C55111"/>
    <w:rsid w:val="00C552C5"/>
    <w:rsid w:val="00C55CB1"/>
    <w:rsid w:val="00C5629C"/>
    <w:rsid w:val="00C56EA9"/>
    <w:rsid w:val="00C572C8"/>
    <w:rsid w:val="00C57689"/>
    <w:rsid w:val="00C57D5C"/>
    <w:rsid w:val="00C60E19"/>
    <w:rsid w:val="00C62A60"/>
    <w:rsid w:val="00C6327F"/>
    <w:rsid w:val="00C633C0"/>
    <w:rsid w:val="00C63E0A"/>
    <w:rsid w:val="00C6463E"/>
    <w:rsid w:val="00C648B7"/>
    <w:rsid w:val="00C66D2C"/>
    <w:rsid w:val="00C6760F"/>
    <w:rsid w:val="00C7057C"/>
    <w:rsid w:val="00C707CE"/>
    <w:rsid w:val="00C71959"/>
    <w:rsid w:val="00C72954"/>
    <w:rsid w:val="00C735A4"/>
    <w:rsid w:val="00C759FD"/>
    <w:rsid w:val="00C75B63"/>
    <w:rsid w:val="00C76990"/>
    <w:rsid w:val="00C8031C"/>
    <w:rsid w:val="00C8071E"/>
    <w:rsid w:val="00C809BD"/>
    <w:rsid w:val="00C81B5F"/>
    <w:rsid w:val="00C82235"/>
    <w:rsid w:val="00C83652"/>
    <w:rsid w:val="00C83C92"/>
    <w:rsid w:val="00C84622"/>
    <w:rsid w:val="00C84A59"/>
    <w:rsid w:val="00C84DE5"/>
    <w:rsid w:val="00C85177"/>
    <w:rsid w:val="00C85A0F"/>
    <w:rsid w:val="00C860E1"/>
    <w:rsid w:val="00C861B4"/>
    <w:rsid w:val="00C86271"/>
    <w:rsid w:val="00C86945"/>
    <w:rsid w:val="00C903E8"/>
    <w:rsid w:val="00C9095A"/>
    <w:rsid w:val="00C9171B"/>
    <w:rsid w:val="00C918A6"/>
    <w:rsid w:val="00C92F8E"/>
    <w:rsid w:val="00C93133"/>
    <w:rsid w:val="00C944A3"/>
    <w:rsid w:val="00C956FA"/>
    <w:rsid w:val="00C9632D"/>
    <w:rsid w:val="00C96DC2"/>
    <w:rsid w:val="00C97129"/>
    <w:rsid w:val="00C97B40"/>
    <w:rsid w:val="00CA06DE"/>
    <w:rsid w:val="00CA1132"/>
    <w:rsid w:val="00CA1166"/>
    <w:rsid w:val="00CA258C"/>
    <w:rsid w:val="00CA396F"/>
    <w:rsid w:val="00CA4CB4"/>
    <w:rsid w:val="00CA5359"/>
    <w:rsid w:val="00CA7C3C"/>
    <w:rsid w:val="00CB0FEA"/>
    <w:rsid w:val="00CB2014"/>
    <w:rsid w:val="00CB2FA7"/>
    <w:rsid w:val="00CB4648"/>
    <w:rsid w:val="00CB50D2"/>
    <w:rsid w:val="00CB539D"/>
    <w:rsid w:val="00CB6CBE"/>
    <w:rsid w:val="00CB6DFF"/>
    <w:rsid w:val="00CB760F"/>
    <w:rsid w:val="00CB76EB"/>
    <w:rsid w:val="00CB7D14"/>
    <w:rsid w:val="00CB7F74"/>
    <w:rsid w:val="00CC04A4"/>
    <w:rsid w:val="00CC17EA"/>
    <w:rsid w:val="00CC1C04"/>
    <w:rsid w:val="00CC3162"/>
    <w:rsid w:val="00CC3272"/>
    <w:rsid w:val="00CC34C7"/>
    <w:rsid w:val="00CC4926"/>
    <w:rsid w:val="00CC4F77"/>
    <w:rsid w:val="00CC5601"/>
    <w:rsid w:val="00CC5F15"/>
    <w:rsid w:val="00CC6B01"/>
    <w:rsid w:val="00CC6E9E"/>
    <w:rsid w:val="00CC6F79"/>
    <w:rsid w:val="00CD0B45"/>
    <w:rsid w:val="00CD16AD"/>
    <w:rsid w:val="00CD2EE4"/>
    <w:rsid w:val="00CD416B"/>
    <w:rsid w:val="00CD4A5A"/>
    <w:rsid w:val="00CD50FC"/>
    <w:rsid w:val="00CD5732"/>
    <w:rsid w:val="00CD6E2D"/>
    <w:rsid w:val="00CD74CF"/>
    <w:rsid w:val="00CD7701"/>
    <w:rsid w:val="00CE059C"/>
    <w:rsid w:val="00CE0CF1"/>
    <w:rsid w:val="00CE1715"/>
    <w:rsid w:val="00CE2F0C"/>
    <w:rsid w:val="00CE393B"/>
    <w:rsid w:val="00CE5059"/>
    <w:rsid w:val="00CE54A0"/>
    <w:rsid w:val="00CE5990"/>
    <w:rsid w:val="00CE72B8"/>
    <w:rsid w:val="00CF0213"/>
    <w:rsid w:val="00CF0911"/>
    <w:rsid w:val="00CF182D"/>
    <w:rsid w:val="00CF27E6"/>
    <w:rsid w:val="00CF2B11"/>
    <w:rsid w:val="00CF2BF9"/>
    <w:rsid w:val="00CF39C9"/>
    <w:rsid w:val="00CF4A8C"/>
    <w:rsid w:val="00CF4F19"/>
    <w:rsid w:val="00CF62FD"/>
    <w:rsid w:val="00CF6888"/>
    <w:rsid w:val="00CF6A0A"/>
    <w:rsid w:val="00CF6ACD"/>
    <w:rsid w:val="00CF6EF8"/>
    <w:rsid w:val="00CF7A40"/>
    <w:rsid w:val="00D0033C"/>
    <w:rsid w:val="00D003AB"/>
    <w:rsid w:val="00D005A9"/>
    <w:rsid w:val="00D00930"/>
    <w:rsid w:val="00D0279B"/>
    <w:rsid w:val="00D048A3"/>
    <w:rsid w:val="00D0561C"/>
    <w:rsid w:val="00D05FC9"/>
    <w:rsid w:val="00D06F49"/>
    <w:rsid w:val="00D07295"/>
    <w:rsid w:val="00D07F67"/>
    <w:rsid w:val="00D10515"/>
    <w:rsid w:val="00D1182B"/>
    <w:rsid w:val="00D119AA"/>
    <w:rsid w:val="00D11BCC"/>
    <w:rsid w:val="00D1296D"/>
    <w:rsid w:val="00D12DCD"/>
    <w:rsid w:val="00D132FA"/>
    <w:rsid w:val="00D134B4"/>
    <w:rsid w:val="00D1378D"/>
    <w:rsid w:val="00D13D3A"/>
    <w:rsid w:val="00D13DDB"/>
    <w:rsid w:val="00D160E5"/>
    <w:rsid w:val="00D16CEA"/>
    <w:rsid w:val="00D1723A"/>
    <w:rsid w:val="00D20B21"/>
    <w:rsid w:val="00D2139A"/>
    <w:rsid w:val="00D21C1B"/>
    <w:rsid w:val="00D22B8C"/>
    <w:rsid w:val="00D231B1"/>
    <w:rsid w:val="00D23BC6"/>
    <w:rsid w:val="00D23CDA"/>
    <w:rsid w:val="00D2467E"/>
    <w:rsid w:val="00D254D8"/>
    <w:rsid w:val="00D25AAF"/>
    <w:rsid w:val="00D264E4"/>
    <w:rsid w:val="00D26820"/>
    <w:rsid w:val="00D26DFD"/>
    <w:rsid w:val="00D300FF"/>
    <w:rsid w:val="00D30C63"/>
    <w:rsid w:val="00D32A1A"/>
    <w:rsid w:val="00D32E7B"/>
    <w:rsid w:val="00D331EF"/>
    <w:rsid w:val="00D3367A"/>
    <w:rsid w:val="00D344F3"/>
    <w:rsid w:val="00D34843"/>
    <w:rsid w:val="00D35017"/>
    <w:rsid w:val="00D431AB"/>
    <w:rsid w:val="00D436A5"/>
    <w:rsid w:val="00D44729"/>
    <w:rsid w:val="00D450DF"/>
    <w:rsid w:val="00D45A04"/>
    <w:rsid w:val="00D46475"/>
    <w:rsid w:val="00D468A5"/>
    <w:rsid w:val="00D46D91"/>
    <w:rsid w:val="00D470ED"/>
    <w:rsid w:val="00D47170"/>
    <w:rsid w:val="00D47857"/>
    <w:rsid w:val="00D47F88"/>
    <w:rsid w:val="00D5208C"/>
    <w:rsid w:val="00D52D63"/>
    <w:rsid w:val="00D531B7"/>
    <w:rsid w:val="00D53743"/>
    <w:rsid w:val="00D55B05"/>
    <w:rsid w:val="00D56196"/>
    <w:rsid w:val="00D567D3"/>
    <w:rsid w:val="00D56CB6"/>
    <w:rsid w:val="00D5755D"/>
    <w:rsid w:val="00D577FE"/>
    <w:rsid w:val="00D57B7A"/>
    <w:rsid w:val="00D60DB2"/>
    <w:rsid w:val="00D61735"/>
    <w:rsid w:val="00D6189E"/>
    <w:rsid w:val="00D62927"/>
    <w:rsid w:val="00D6445B"/>
    <w:rsid w:val="00D65383"/>
    <w:rsid w:val="00D657A3"/>
    <w:rsid w:val="00D657F4"/>
    <w:rsid w:val="00D664B9"/>
    <w:rsid w:val="00D665E7"/>
    <w:rsid w:val="00D7013E"/>
    <w:rsid w:val="00D70145"/>
    <w:rsid w:val="00D702E9"/>
    <w:rsid w:val="00D71169"/>
    <w:rsid w:val="00D71412"/>
    <w:rsid w:val="00D717D5"/>
    <w:rsid w:val="00D72229"/>
    <w:rsid w:val="00D72696"/>
    <w:rsid w:val="00D752A6"/>
    <w:rsid w:val="00D765DA"/>
    <w:rsid w:val="00D77991"/>
    <w:rsid w:val="00D77AF2"/>
    <w:rsid w:val="00D80D8F"/>
    <w:rsid w:val="00D80FC9"/>
    <w:rsid w:val="00D81842"/>
    <w:rsid w:val="00D83181"/>
    <w:rsid w:val="00D84E2E"/>
    <w:rsid w:val="00D85B4D"/>
    <w:rsid w:val="00D85FF1"/>
    <w:rsid w:val="00D863D0"/>
    <w:rsid w:val="00D90297"/>
    <w:rsid w:val="00D91316"/>
    <w:rsid w:val="00D913B1"/>
    <w:rsid w:val="00D91488"/>
    <w:rsid w:val="00D927BE"/>
    <w:rsid w:val="00D936F5"/>
    <w:rsid w:val="00D939BC"/>
    <w:rsid w:val="00D93CEA"/>
    <w:rsid w:val="00D94148"/>
    <w:rsid w:val="00D95620"/>
    <w:rsid w:val="00D96382"/>
    <w:rsid w:val="00D9702C"/>
    <w:rsid w:val="00D977A3"/>
    <w:rsid w:val="00D97A31"/>
    <w:rsid w:val="00DA2BE5"/>
    <w:rsid w:val="00DA3D95"/>
    <w:rsid w:val="00DA5949"/>
    <w:rsid w:val="00DA5BEF"/>
    <w:rsid w:val="00DA5C20"/>
    <w:rsid w:val="00DA5C4F"/>
    <w:rsid w:val="00DA5DE2"/>
    <w:rsid w:val="00DA5F79"/>
    <w:rsid w:val="00DA65A1"/>
    <w:rsid w:val="00DA6837"/>
    <w:rsid w:val="00DA6D49"/>
    <w:rsid w:val="00DA79E9"/>
    <w:rsid w:val="00DA7ABC"/>
    <w:rsid w:val="00DA7CE7"/>
    <w:rsid w:val="00DB1E7D"/>
    <w:rsid w:val="00DB20AD"/>
    <w:rsid w:val="00DB3B1D"/>
    <w:rsid w:val="00DB42C4"/>
    <w:rsid w:val="00DB4A46"/>
    <w:rsid w:val="00DB4BFE"/>
    <w:rsid w:val="00DB5190"/>
    <w:rsid w:val="00DB5668"/>
    <w:rsid w:val="00DB6BAF"/>
    <w:rsid w:val="00DB7392"/>
    <w:rsid w:val="00DC0008"/>
    <w:rsid w:val="00DC14F4"/>
    <w:rsid w:val="00DC154F"/>
    <w:rsid w:val="00DC2308"/>
    <w:rsid w:val="00DC2408"/>
    <w:rsid w:val="00DC2700"/>
    <w:rsid w:val="00DC2968"/>
    <w:rsid w:val="00DC2D82"/>
    <w:rsid w:val="00DC3A1E"/>
    <w:rsid w:val="00DC4CF0"/>
    <w:rsid w:val="00DC5249"/>
    <w:rsid w:val="00DC6CA6"/>
    <w:rsid w:val="00DC70B8"/>
    <w:rsid w:val="00DD0E36"/>
    <w:rsid w:val="00DD11B2"/>
    <w:rsid w:val="00DD1D23"/>
    <w:rsid w:val="00DD25B2"/>
    <w:rsid w:val="00DD400E"/>
    <w:rsid w:val="00DD4F40"/>
    <w:rsid w:val="00DD5F5D"/>
    <w:rsid w:val="00DD61B3"/>
    <w:rsid w:val="00DD6342"/>
    <w:rsid w:val="00DD689F"/>
    <w:rsid w:val="00DD73FA"/>
    <w:rsid w:val="00DD77F1"/>
    <w:rsid w:val="00DD7C4A"/>
    <w:rsid w:val="00DE06E1"/>
    <w:rsid w:val="00DE0972"/>
    <w:rsid w:val="00DE26CD"/>
    <w:rsid w:val="00DE31D0"/>
    <w:rsid w:val="00DE35D0"/>
    <w:rsid w:val="00DE3D90"/>
    <w:rsid w:val="00DE3E92"/>
    <w:rsid w:val="00DE41CB"/>
    <w:rsid w:val="00DE49E4"/>
    <w:rsid w:val="00DE4E1A"/>
    <w:rsid w:val="00DE5372"/>
    <w:rsid w:val="00DE5A82"/>
    <w:rsid w:val="00DE611D"/>
    <w:rsid w:val="00DE6214"/>
    <w:rsid w:val="00DE65A7"/>
    <w:rsid w:val="00DE666A"/>
    <w:rsid w:val="00DE7306"/>
    <w:rsid w:val="00DE750E"/>
    <w:rsid w:val="00DE7ADE"/>
    <w:rsid w:val="00DF013F"/>
    <w:rsid w:val="00DF0859"/>
    <w:rsid w:val="00DF0997"/>
    <w:rsid w:val="00DF143F"/>
    <w:rsid w:val="00DF21F9"/>
    <w:rsid w:val="00DF2A96"/>
    <w:rsid w:val="00DF4BEC"/>
    <w:rsid w:val="00DF5775"/>
    <w:rsid w:val="00DF59C4"/>
    <w:rsid w:val="00DF5C25"/>
    <w:rsid w:val="00E0017B"/>
    <w:rsid w:val="00E01938"/>
    <w:rsid w:val="00E0268E"/>
    <w:rsid w:val="00E02973"/>
    <w:rsid w:val="00E029F9"/>
    <w:rsid w:val="00E03005"/>
    <w:rsid w:val="00E04B69"/>
    <w:rsid w:val="00E05584"/>
    <w:rsid w:val="00E0652B"/>
    <w:rsid w:val="00E06663"/>
    <w:rsid w:val="00E071C5"/>
    <w:rsid w:val="00E073D8"/>
    <w:rsid w:val="00E0781D"/>
    <w:rsid w:val="00E07F15"/>
    <w:rsid w:val="00E10498"/>
    <w:rsid w:val="00E10ED7"/>
    <w:rsid w:val="00E1101D"/>
    <w:rsid w:val="00E11A75"/>
    <w:rsid w:val="00E11CBE"/>
    <w:rsid w:val="00E12D0A"/>
    <w:rsid w:val="00E14F19"/>
    <w:rsid w:val="00E155DF"/>
    <w:rsid w:val="00E15B1E"/>
    <w:rsid w:val="00E160A1"/>
    <w:rsid w:val="00E175E1"/>
    <w:rsid w:val="00E205ED"/>
    <w:rsid w:val="00E21245"/>
    <w:rsid w:val="00E216D7"/>
    <w:rsid w:val="00E21C65"/>
    <w:rsid w:val="00E2268D"/>
    <w:rsid w:val="00E226BE"/>
    <w:rsid w:val="00E22FA5"/>
    <w:rsid w:val="00E23EF3"/>
    <w:rsid w:val="00E24FA7"/>
    <w:rsid w:val="00E251B1"/>
    <w:rsid w:val="00E25ECF"/>
    <w:rsid w:val="00E26B47"/>
    <w:rsid w:val="00E26B53"/>
    <w:rsid w:val="00E27829"/>
    <w:rsid w:val="00E27C5F"/>
    <w:rsid w:val="00E30923"/>
    <w:rsid w:val="00E31EF7"/>
    <w:rsid w:val="00E31F07"/>
    <w:rsid w:val="00E33D15"/>
    <w:rsid w:val="00E35388"/>
    <w:rsid w:val="00E36BE5"/>
    <w:rsid w:val="00E370CA"/>
    <w:rsid w:val="00E37483"/>
    <w:rsid w:val="00E378F8"/>
    <w:rsid w:val="00E4151D"/>
    <w:rsid w:val="00E419DC"/>
    <w:rsid w:val="00E436FC"/>
    <w:rsid w:val="00E44348"/>
    <w:rsid w:val="00E45AB4"/>
    <w:rsid w:val="00E45F8E"/>
    <w:rsid w:val="00E460DA"/>
    <w:rsid w:val="00E47CCA"/>
    <w:rsid w:val="00E47DF0"/>
    <w:rsid w:val="00E50152"/>
    <w:rsid w:val="00E52CE0"/>
    <w:rsid w:val="00E531C9"/>
    <w:rsid w:val="00E53287"/>
    <w:rsid w:val="00E53AF9"/>
    <w:rsid w:val="00E54114"/>
    <w:rsid w:val="00E541DB"/>
    <w:rsid w:val="00E558EC"/>
    <w:rsid w:val="00E5721D"/>
    <w:rsid w:val="00E600F3"/>
    <w:rsid w:val="00E60234"/>
    <w:rsid w:val="00E60239"/>
    <w:rsid w:val="00E60360"/>
    <w:rsid w:val="00E60C94"/>
    <w:rsid w:val="00E60EF2"/>
    <w:rsid w:val="00E6106E"/>
    <w:rsid w:val="00E6292D"/>
    <w:rsid w:val="00E62C16"/>
    <w:rsid w:val="00E62F47"/>
    <w:rsid w:val="00E6328A"/>
    <w:rsid w:val="00E635B3"/>
    <w:rsid w:val="00E63E38"/>
    <w:rsid w:val="00E6609C"/>
    <w:rsid w:val="00E711C6"/>
    <w:rsid w:val="00E71659"/>
    <w:rsid w:val="00E71E88"/>
    <w:rsid w:val="00E73295"/>
    <w:rsid w:val="00E7390D"/>
    <w:rsid w:val="00E73CBD"/>
    <w:rsid w:val="00E745A1"/>
    <w:rsid w:val="00E763FC"/>
    <w:rsid w:val="00E766D6"/>
    <w:rsid w:val="00E76E8D"/>
    <w:rsid w:val="00E76FEA"/>
    <w:rsid w:val="00E774C0"/>
    <w:rsid w:val="00E77DB2"/>
    <w:rsid w:val="00E77EBD"/>
    <w:rsid w:val="00E80646"/>
    <w:rsid w:val="00E81074"/>
    <w:rsid w:val="00E812EF"/>
    <w:rsid w:val="00E81718"/>
    <w:rsid w:val="00E81DEF"/>
    <w:rsid w:val="00E8485B"/>
    <w:rsid w:val="00E84CFE"/>
    <w:rsid w:val="00E85112"/>
    <w:rsid w:val="00E85555"/>
    <w:rsid w:val="00E856FC"/>
    <w:rsid w:val="00E8588C"/>
    <w:rsid w:val="00E85A8C"/>
    <w:rsid w:val="00E85EB0"/>
    <w:rsid w:val="00E878C1"/>
    <w:rsid w:val="00E9044F"/>
    <w:rsid w:val="00E90706"/>
    <w:rsid w:val="00E916B3"/>
    <w:rsid w:val="00E91A13"/>
    <w:rsid w:val="00E91ADC"/>
    <w:rsid w:val="00E91BC4"/>
    <w:rsid w:val="00E92C50"/>
    <w:rsid w:val="00E940D4"/>
    <w:rsid w:val="00E94F09"/>
    <w:rsid w:val="00E94F2E"/>
    <w:rsid w:val="00E95D58"/>
    <w:rsid w:val="00E96400"/>
    <w:rsid w:val="00E97E06"/>
    <w:rsid w:val="00EA066A"/>
    <w:rsid w:val="00EA298D"/>
    <w:rsid w:val="00EA2CBC"/>
    <w:rsid w:val="00EA36AA"/>
    <w:rsid w:val="00EA48EC"/>
    <w:rsid w:val="00EA58AA"/>
    <w:rsid w:val="00EA61E6"/>
    <w:rsid w:val="00EA66BE"/>
    <w:rsid w:val="00EB0D33"/>
    <w:rsid w:val="00EB1210"/>
    <w:rsid w:val="00EB1691"/>
    <w:rsid w:val="00EB19FB"/>
    <w:rsid w:val="00EB236D"/>
    <w:rsid w:val="00EB27AF"/>
    <w:rsid w:val="00EB2C33"/>
    <w:rsid w:val="00EB30E8"/>
    <w:rsid w:val="00EB38AA"/>
    <w:rsid w:val="00EB38E9"/>
    <w:rsid w:val="00EB404A"/>
    <w:rsid w:val="00EB4C7D"/>
    <w:rsid w:val="00EB577F"/>
    <w:rsid w:val="00EB6285"/>
    <w:rsid w:val="00EB6728"/>
    <w:rsid w:val="00EB67FD"/>
    <w:rsid w:val="00EB6D0A"/>
    <w:rsid w:val="00EC2EE7"/>
    <w:rsid w:val="00EC2F3F"/>
    <w:rsid w:val="00EC3AF5"/>
    <w:rsid w:val="00EC4719"/>
    <w:rsid w:val="00EC4D81"/>
    <w:rsid w:val="00EC4DDE"/>
    <w:rsid w:val="00EC56CC"/>
    <w:rsid w:val="00EC6A8F"/>
    <w:rsid w:val="00ED13FA"/>
    <w:rsid w:val="00ED42AD"/>
    <w:rsid w:val="00ED4AD5"/>
    <w:rsid w:val="00ED4F76"/>
    <w:rsid w:val="00ED6432"/>
    <w:rsid w:val="00ED66CE"/>
    <w:rsid w:val="00ED685F"/>
    <w:rsid w:val="00ED749C"/>
    <w:rsid w:val="00ED790A"/>
    <w:rsid w:val="00EE4757"/>
    <w:rsid w:val="00EE4B46"/>
    <w:rsid w:val="00EF0162"/>
    <w:rsid w:val="00EF1CBA"/>
    <w:rsid w:val="00EF4FA5"/>
    <w:rsid w:val="00EF5357"/>
    <w:rsid w:val="00EF6981"/>
    <w:rsid w:val="00EF7131"/>
    <w:rsid w:val="00EF714E"/>
    <w:rsid w:val="00EF74AA"/>
    <w:rsid w:val="00F028B0"/>
    <w:rsid w:val="00F048CA"/>
    <w:rsid w:val="00F0699A"/>
    <w:rsid w:val="00F06A81"/>
    <w:rsid w:val="00F07877"/>
    <w:rsid w:val="00F10983"/>
    <w:rsid w:val="00F11482"/>
    <w:rsid w:val="00F11752"/>
    <w:rsid w:val="00F13BE8"/>
    <w:rsid w:val="00F14CAC"/>
    <w:rsid w:val="00F15B19"/>
    <w:rsid w:val="00F15D48"/>
    <w:rsid w:val="00F211C6"/>
    <w:rsid w:val="00F22D71"/>
    <w:rsid w:val="00F235F7"/>
    <w:rsid w:val="00F23A6E"/>
    <w:rsid w:val="00F23DEF"/>
    <w:rsid w:val="00F241E9"/>
    <w:rsid w:val="00F24DBF"/>
    <w:rsid w:val="00F25900"/>
    <w:rsid w:val="00F25B1F"/>
    <w:rsid w:val="00F25F23"/>
    <w:rsid w:val="00F26224"/>
    <w:rsid w:val="00F26292"/>
    <w:rsid w:val="00F2676C"/>
    <w:rsid w:val="00F271E4"/>
    <w:rsid w:val="00F30CB4"/>
    <w:rsid w:val="00F31E2A"/>
    <w:rsid w:val="00F33093"/>
    <w:rsid w:val="00F33803"/>
    <w:rsid w:val="00F33DF7"/>
    <w:rsid w:val="00F36341"/>
    <w:rsid w:val="00F3674F"/>
    <w:rsid w:val="00F4095C"/>
    <w:rsid w:val="00F42071"/>
    <w:rsid w:val="00F422C9"/>
    <w:rsid w:val="00F42421"/>
    <w:rsid w:val="00F42620"/>
    <w:rsid w:val="00F43016"/>
    <w:rsid w:val="00F43711"/>
    <w:rsid w:val="00F4777F"/>
    <w:rsid w:val="00F504B4"/>
    <w:rsid w:val="00F50BDF"/>
    <w:rsid w:val="00F530BE"/>
    <w:rsid w:val="00F5564C"/>
    <w:rsid w:val="00F55859"/>
    <w:rsid w:val="00F558F3"/>
    <w:rsid w:val="00F57233"/>
    <w:rsid w:val="00F6160F"/>
    <w:rsid w:val="00F622DD"/>
    <w:rsid w:val="00F62F1B"/>
    <w:rsid w:val="00F63A1E"/>
    <w:rsid w:val="00F63E0A"/>
    <w:rsid w:val="00F655B7"/>
    <w:rsid w:val="00F65B0D"/>
    <w:rsid w:val="00F70A65"/>
    <w:rsid w:val="00F7143D"/>
    <w:rsid w:val="00F73531"/>
    <w:rsid w:val="00F73576"/>
    <w:rsid w:val="00F7365B"/>
    <w:rsid w:val="00F7369B"/>
    <w:rsid w:val="00F73940"/>
    <w:rsid w:val="00F73A2A"/>
    <w:rsid w:val="00F756BB"/>
    <w:rsid w:val="00F757F6"/>
    <w:rsid w:val="00F76561"/>
    <w:rsid w:val="00F775DA"/>
    <w:rsid w:val="00F77C8C"/>
    <w:rsid w:val="00F8085C"/>
    <w:rsid w:val="00F8186C"/>
    <w:rsid w:val="00F8190A"/>
    <w:rsid w:val="00F83422"/>
    <w:rsid w:val="00F8385C"/>
    <w:rsid w:val="00F85998"/>
    <w:rsid w:val="00F85B89"/>
    <w:rsid w:val="00F86324"/>
    <w:rsid w:val="00F8663A"/>
    <w:rsid w:val="00F86AA7"/>
    <w:rsid w:val="00F86EFE"/>
    <w:rsid w:val="00F87956"/>
    <w:rsid w:val="00F879F8"/>
    <w:rsid w:val="00F87D50"/>
    <w:rsid w:val="00F87F00"/>
    <w:rsid w:val="00F90CF7"/>
    <w:rsid w:val="00F93612"/>
    <w:rsid w:val="00F94B74"/>
    <w:rsid w:val="00F95A48"/>
    <w:rsid w:val="00F9652E"/>
    <w:rsid w:val="00F96760"/>
    <w:rsid w:val="00F97DB4"/>
    <w:rsid w:val="00FA06C2"/>
    <w:rsid w:val="00FA1793"/>
    <w:rsid w:val="00FA28D9"/>
    <w:rsid w:val="00FA3019"/>
    <w:rsid w:val="00FA3140"/>
    <w:rsid w:val="00FA3193"/>
    <w:rsid w:val="00FA326A"/>
    <w:rsid w:val="00FA37BB"/>
    <w:rsid w:val="00FA38E7"/>
    <w:rsid w:val="00FA4184"/>
    <w:rsid w:val="00FA46C3"/>
    <w:rsid w:val="00FA4FDB"/>
    <w:rsid w:val="00FA5A52"/>
    <w:rsid w:val="00FA5CC1"/>
    <w:rsid w:val="00FA5D0A"/>
    <w:rsid w:val="00FA6D8C"/>
    <w:rsid w:val="00FA763E"/>
    <w:rsid w:val="00FA798C"/>
    <w:rsid w:val="00FA7DBB"/>
    <w:rsid w:val="00FB03F0"/>
    <w:rsid w:val="00FB1458"/>
    <w:rsid w:val="00FB1CDC"/>
    <w:rsid w:val="00FB1D05"/>
    <w:rsid w:val="00FB1E63"/>
    <w:rsid w:val="00FB2E39"/>
    <w:rsid w:val="00FB3860"/>
    <w:rsid w:val="00FB497F"/>
    <w:rsid w:val="00FB4C6E"/>
    <w:rsid w:val="00FB5059"/>
    <w:rsid w:val="00FB6D38"/>
    <w:rsid w:val="00FB6DE7"/>
    <w:rsid w:val="00FB7444"/>
    <w:rsid w:val="00FC188C"/>
    <w:rsid w:val="00FC19FE"/>
    <w:rsid w:val="00FC280F"/>
    <w:rsid w:val="00FC2F0F"/>
    <w:rsid w:val="00FC389F"/>
    <w:rsid w:val="00FC3F67"/>
    <w:rsid w:val="00FC414B"/>
    <w:rsid w:val="00FC76EA"/>
    <w:rsid w:val="00FC79B4"/>
    <w:rsid w:val="00FD004E"/>
    <w:rsid w:val="00FD005A"/>
    <w:rsid w:val="00FD12C7"/>
    <w:rsid w:val="00FD167E"/>
    <w:rsid w:val="00FD2CC9"/>
    <w:rsid w:val="00FD31A5"/>
    <w:rsid w:val="00FD321B"/>
    <w:rsid w:val="00FD4338"/>
    <w:rsid w:val="00FD4FA8"/>
    <w:rsid w:val="00FD6030"/>
    <w:rsid w:val="00FD6327"/>
    <w:rsid w:val="00FD669B"/>
    <w:rsid w:val="00FD76EE"/>
    <w:rsid w:val="00FE1D58"/>
    <w:rsid w:val="00FE2413"/>
    <w:rsid w:val="00FE3583"/>
    <w:rsid w:val="00FE5A30"/>
    <w:rsid w:val="00FE7762"/>
    <w:rsid w:val="00FE7D91"/>
    <w:rsid w:val="00FF0493"/>
    <w:rsid w:val="00FF04E7"/>
    <w:rsid w:val="00FF0952"/>
    <w:rsid w:val="00FF0978"/>
    <w:rsid w:val="00FF0DB9"/>
    <w:rsid w:val="00FF1A0D"/>
    <w:rsid w:val="00FF1C8C"/>
    <w:rsid w:val="00FF20EA"/>
    <w:rsid w:val="00FF240C"/>
    <w:rsid w:val="00FF241C"/>
    <w:rsid w:val="00FF2B97"/>
    <w:rsid w:val="00FF2CF6"/>
    <w:rsid w:val="00FF2F5F"/>
    <w:rsid w:val="00FF419E"/>
    <w:rsid w:val="00FF44B2"/>
    <w:rsid w:val="00FF4DE5"/>
    <w:rsid w:val="00FF5553"/>
    <w:rsid w:val="00FF6189"/>
    <w:rsid w:val="00FF67A6"/>
    <w:rsid w:val="00FF7157"/>
    <w:rsid w:val="00FF72DE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36B24"/>
  <w15:docId w15:val="{2CDB85A3-1116-472D-A2FF-E6AAC190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D2658"/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5D26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5D26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5D26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5D26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5D265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D26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D265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D265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D265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2658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5D26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5D265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5D265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5D2658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D2658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D265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D265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D26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5D2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5D2658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5D2658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5D2658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5D2658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5D2658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5D2658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5D2658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character" w:customStyle="1" w:styleId="ac">
    <w:name w:val="Адрес получателя (знак)"/>
    <w:basedOn w:val="a8"/>
    <w:link w:val="ab"/>
    <w:uiPriority w:val="5"/>
    <w:rsid w:val="005D2658"/>
    <w:rPr>
      <w:rFonts w:asciiTheme="majorHAnsi" w:eastAsiaTheme="minorEastAsia" w:hAnsiTheme="majorHAnsi"/>
      <w:color w:val="C0504D" w:themeColor="accent2"/>
      <w:sz w:val="18"/>
      <w:lang w:eastAsia="ru-RU"/>
    </w:rPr>
  </w:style>
  <w:style w:type="paragraph" w:styleId="ad">
    <w:name w:val="Salutation"/>
    <w:basedOn w:val="a0"/>
    <w:next w:val="a0"/>
    <w:link w:val="ae"/>
    <w:uiPriority w:val="6"/>
    <w:unhideWhenUsed/>
    <w:qFormat/>
    <w:rsid w:val="005D2658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5D2658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5D2658"/>
    <w:pPr>
      <w:spacing w:before="200" w:after="200" w:line="276" w:lineRule="auto"/>
      <w:contextualSpacing/>
      <w:jc w:val="right"/>
    </w:pPr>
    <w:rPr>
      <w:rFonts w:asciiTheme="majorHAnsi" w:hAnsiTheme="majorHAnsi"/>
      <w:color w:val="C0504D" w:themeColor="accent2"/>
      <w:sz w:val="18"/>
      <w:szCs w:val="18"/>
    </w:rPr>
  </w:style>
  <w:style w:type="character" w:customStyle="1" w:styleId="af0">
    <w:name w:val="Адрес отправителя (знак)"/>
    <w:basedOn w:val="a8"/>
    <w:link w:val="af"/>
    <w:uiPriority w:val="3"/>
    <w:rsid w:val="005D2658"/>
    <w:rPr>
      <w:rFonts w:asciiTheme="majorHAnsi" w:eastAsiaTheme="minorEastAsia" w:hAnsiTheme="majorHAnsi"/>
      <w:color w:val="C0504D" w:themeColor="accent2"/>
      <w:sz w:val="18"/>
      <w:szCs w:val="18"/>
      <w:lang w:eastAsia="ru-RU"/>
    </w:rPr>
  </w:style>
  <w:style w:type="paragraph" w:customStyle="1" w:styleId="af1">
    <w:name w:val="Имя получателя"/>
    <w:basedOn w:val="ab"/>
    <w:link w:val="af2"/>
    <w:uiPriority w:val="4"/>
    <w:qFormat/>
    <w:rsid w:val="005D2658"/>
    <w:pPr>
      <w:spacing w:before="80"/>
    </w:pPr>
    <w:rPr>
      <w:b/>
      <w:color w:val="365F91" w:themeColor="accent1" w:themeShade="BF"/>
      <w:sz w:val="20"/>
    </w:rPr>
  </w:style>
  <w:style w:type="character" w:customStyle="1" w:styleId="af2">
    <w:name w:val="Имя получателя (знак)"/>
    <w:basedOn w:val="ac"/>
    <w:link w:val="af1"/>
    <w:uiPriority w:val="4"/>
    <w:rsid w:val="005D2658"/>
    <w:rPr>
      <w:rFonts w:asciiTheme="majorHAnsi" w:eastAsiaTheme="minorEastAsia" w:hAnsiTheme="majorHAnsi"/>
      <w:b/>
      <w:color w:val="365F91" w:themeColor="accent1" w:themeShade="BF"/>
      <w:sz w:val="20"/>
      <w:lang w:eastAsia="ru-RU"/>
    </w:rPr>
  </w:style>
  <w:style w:type="paragraph" w:customStyle="1" w:styleId="af3">
    <w:name w:val="Имя отправителя"/>
    <w:basedOn w:val="af"/>
    <w:link w:val="af4"/>
    <w:uiPriority w:val="2"/>
    <w:qFormat/>
    <w:rsid w:val="005D2658"/>
    <w:rPr>
      <w:b/>
      <w:color w:val="365F91" w:themeColor="accent1" w:themeShade="BF"/>
      <w:sz w:val="20"/>
    </w:rPr>
  </w:style>
  <w:style w:type="character" w:customStyle="1" w:styleId="af4">
    <w:name w:val="Имя отправителя (знак)"/>
    <w:basedOn w:val="af0"/>
    <w:link w:val="af3"/>
    <w:uiPriority w:val="2"/>
    <w:rsid w:val="005D2658"/>
    <w:rPr>
      <w:rFonts w:asciiTheme="majorHAnsi" w:eastAsiaTheme="minorEastAsia" w:hAnsiTheme="majorHAnsi"/>
      <w:b/>
      <w:color w:val="365F91" w:themeColor="accent1" w:themeShade="BF"/>
      <w:sz w:val="20"/>
      <w:szCs w:val="18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5D2658"/>
    <w:pPr>
      <w:pBdr>
        <w:top w:val="single" w:sz="4" w:space="1" w:color="4F81BD" w:themeColor="accent1"/>
      </w:pBdr>
      <w:ind w:right="4320"/>
    </w:pPr>
    <w:rPr>
      <w:b/>
      <w:color w:val="4F81BD" w:themeColor="accent1"/>
    </w:rPr>
  </w:style>
  <w:style w:type="paragraph" w:styleId="af6">
    <w:name w:val="Signature"/>
    <w:basedOn w:val="a0"/>
    <w:link w:val="af7"/>
    <w:uiPriority w:val="99"/>
    <w:unhideWhenUsed/>
    <w:rsid w:val="005D2658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5D2658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5D265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5D2658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5D2658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5D265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c">
    <w:name w:val="Emphasis"/>
    <w:uiPriority w:val="20"/>
    <w:qFormat/>
    <w:rsid w:val="005D2658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5D2658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5D2658"/>
    <w:rPr>
      <w:rFonts w:eastAsiaTheme="minorEastAsia"/>
      <w:sz w:val="20"/>
      <w:lang w:eastAsia="ru-RU"/>
    </w:rPr>
  </w:style>
  <w:style w:type="character" w:styleId="aff">
    <w:name w:val="Hyperlink"/>
    <w:basedOn w:val="a1"/>
    <w:uiPriority w:val="99"/>
    <w:unhideWhenUsed/>
    <w:rsid w:val="005D2658"/>
    <w:rPr>
      <w:color w:val="0000FF" w:themeColor="hyperlink"/>
      <w:u w:val="single"/>
    </w:rPr>
  </w:style>
  <w:style w:type="character" w:styleId="aff0">
    <w:name w:val="Intense Emphasis"/>
    <w:basedOn w:val="a1"/>
    <w:uiPriority w:val="21"/>
    <w:qFormat/>
    <w:rsid w:val="005D2658"/>
    <w:rPr>
      <w:b/>
      <w:bCs/>
      <w:i/>
      <w:iCs/>
      <w:smallCaps/>
      <w:color w:val="4F81BD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5D2658"/>
    <w:pPr>
      <w:pBdr>
        <w:bottom w:val="single" w:sz="4" w:space="4" w:color="4F81BD" w:themeColor="accent1"/>
      </w:pBdr>
      <w:spacing w:before="320" w:after="480"/>
      <w:ind w:left="936" w:right="936"/>
    </w:pPr>
    <w:rPr>
      <w:b/>
      <w:bCs/>
      <w:i/>
      <w:iCs/>
      <w:color w:val="4F81BD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5D2658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3">
    <w:name w:val="Intense Reference"/>
    <w:basedOn w:val="a1"/>
    <w:uiPriority w:val="32"/>
    <w:qFormat/>
    <w:rsid w:val="005D2658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5D2658"/>
    <w:pPr>
      <w:spacing w:after="0" w:line="240" w:lineRule="auto"/>
    </w:pPr>
    <w:rPr>
      <w:rFonts w:ascii="Arial" w:eastAsiaTheme="minorEastAsia" w:hAnsi="Arial"/>
      <w:color w:val="943634" w:themeColor="accent2" w:themeShade="BF"/>
      <w:lang w:eastAsia="ru-RU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b/>
        <w:bCs/>
        <w:color w:val="943634" w:themeColor="accent2" w:themeShade="BF"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943634" w:themeColor="accent2" w:themeShade="BF"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943634" w:themeColor="accent2" w:themeShade="BF"/>
      </w:rPr>
    </w:tblStylePr>
    <w:tblStylePr w:type="lastCol">
      <w:rPr>
        <w:b/>
        <w:bCs/>
        <w:color w:val="943634" w:themeColor="accent2" w:themeShade="BF"/>
      </w:rPr>
    </w:tblStylePr>
    <w:tblStylePr w:type="band1Vert"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5D2658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5D2658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5D2658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5D2658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5D2658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5D2658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5D2658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5D2658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5D26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5D26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5D2658"/>
    <w:rPr>
      <w:i/>
      <w:iCs/>
    </w:rPr>
  </w:style>
  <w:style w:type="character" w:styleId="aff9">
    <w:name w:val="Subtle Reference"/>
    <w:basedOn w:val="a1"/>
    <w:uiPriority w:val="31"/>
    <w:qFormat/>
    <w:rsid w:val="005D2658"/>
    <w:rPr>
      <w:smallCaps/>
    </w:rPr>
  </w:style>
  <w:style w:type="paragraph" w:styleId="affa">
    <w:name w:val="Title"/>
    <w:basedOn w:val="a0"/>
    <w:link w:val="affb"/>
    <w:uiPriority w:val="10"/>
    <w:unhideWhenUsed/>
    <w:rsid w:val="005D26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5D2658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</w:pPr>
    <w:rPr>
      <w:smallCaps/>
      <w:color w:val="C0504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5D2658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5D2658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5D2658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5D2658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5D2658"/>
    <w:rPr>
      <w:color w:val="808080"/>
    </w:rPr>
  </w:style>
  <w:style w:type="character" w:styleId="afff1">
    <w:name w:val="page number"/>
    <w:basedOn w:val="a1"/>
    <w:rsid w:val="005D2658"/>
  </w:style>
  <w:style w:type="paragraph" w:customStyle="1" w:styleId="ConsNormal">
    <w:name w:val="ConsNormal Знак"/>
    <w:link w:val="ConsNormal0"/>
    <w:rsid w:val="005D26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5D2658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5D2658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5D2658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5D2658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5D26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5D2658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5D2658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rsid w:val="005D265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rsid w:val="005D26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rsid w:val="005D2658"/>
    <w:rPr>
      <w:vertAlign w:val="superscript"/>
    </w:rPr>
  </w:style>
  <w:style w:type="paragraph" w:styleId="afff8">
    <w:name w:val="Document Map"/>
    <w:basedOn w:val="a0"/>
    <w:link w:val="afff9"/>
    <w:semiHidden/>
    <w:rsid w:val="005D2658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5D265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basedOn w:val="a0"/>
    <w:link w:val="afffb"/>
    <w:uiPriority w:val="34"/>
    <w:qFormat/>
    <w:rsid w:val="005D2658"/>
    <w:pPr>
      <w:ind w:left="720"/>
      <w:contextualSpacing/>
    </w:pPr>
  </w:style>
  <w:style w:type="character" w:customStyle="1" w:styleId="afffb">
    <w:name w:val="Абзац списка Знак"/>
    <w:basedOn w:val="a1"/>
    <w:link w:val="afffa"/>
    <w:uiPriority w:val="34"/>
    <w:locked/>
    <w:rsid w:val="005D2658"/>
    <w:rPr>
      <w:rFonts w:eastAsiaTheme="minorEastAsia"/>
      <w:sz w:val="20"/>
      <w:lang w:eastAsia="ru-RU"/>
    </w:rPr>
  </w:style>
  <w:style w:type="character" w:styleId="afffc">
    <w:name w:val="annotation reference"/>
    <w:basedOn w:val="a1"/>
    <w:uiPriority w:val="99"/>
    <w:semiHidden/>
    <w:unhideWhenUsed/>
    <w:rsid w:val="005D2658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5D2658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5D2658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5D2658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5D2658"/>
    <w:rPr>
      <w:rFonts w:eastAsiaTheme="minorEastAsia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D26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5D2658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5D2658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5D2658"/>
    <w:pPr>
      <w:numPr>
        <w:ilvl w:val="1"/>
        <w:numId w:val="5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FontStyle85">
    <w:name w:val="Font Style85"/>
    <w:uiPriority w:val="99"/>
    <w:rsid w:val="005D2658"/>
    <w:rPr>
      <w:rFonts w:ascii="Times New Roman" w:hAnsi="Times New Roman" w:cs="Times New Roman"/>
      <w:b/>
      <w:bCs/>
      <w:sz w:val="22"/>
      <w:szCs w:val="22"/>
    </w:rPr>
  </w:style>
  <w:style w:type="character" w:customStyle="1" w:styleId="25">
    <w:name w:val="Основной текст (2)_"/>
    <w:basedOn w:val="a1"/>
    <w:link w:val="26"/>
    <w:rsid w:val="00D664B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D664B9"/>
    <w:pPr>
      <w:widowControl w:val="0"/>
      <w:shd w:val="clear" w:color="auto" w:fill="FFFFFF"/>
      <w:spacing w:after="300" w:line="317" w:lineRule="exact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dcterms:created xsi:type="dcterms:W3CDTF">2018-11-16T08:00:00Z</dcterms:created>
  <dcterms:modified xsi:type="dcterms:W3CDTF">2025-09-26T10:28:00Z</dcterms:modified>
</cp:coreProperties>
</file>